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ADCF0" w14:textId="0CFE97A1" w:rsidR="007166CE" w:rsidRDefault="005F5E4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E0BA4DA" wp14:editId="196F530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4AC38C" w14:textId="66B293D6" w:rsidR="007166CE" w:rsidRDefault="007166CE" w:rsidP="007166CE">
      <w:pPr>
        <w:pStyle w:val="berschrift1"/>
      </w:pPr>
      <w:r>
        <w:br w:type="page"/>
      </w:r>
      <w:r>
        <w:lastRenderedPageBreak/>
        <w:t>Vorwort</w:t>
      </w:r>
    </w:p>
    <w:p w14:paraId="7C3C9BF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C381EDC" w14:textId="77777777" w:rsidR="007E1779" w:rsidRDefault="008D7463" w:rsidP="007166CE">
      <w:r>
        <w:t xml:space="preserve">Dieses Jahr hat uns allen eine Menge abverlangt – doch Gott hat uns hindurchgetragen. </w:t>
      </w:r>
    </w:p>
    <w:p w14:paraId="5004A6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D6FA384" w14:textId="77777777" w:rsidR="007E1779" w:rsidRDefault="007E1779" w:rsidP="007166CE">
      <w:r>
        <w:t>Vielleicht hat aber auch der eine oder die andere Lust, mitzumachen und neue Bücher zu erstellen – sprecht mich einfach an.</w:t>
      </w:r>
    </w:p>
    <w:p w14:paraId="1EE0D559" w14:textId="77777777" w:rsidR="007166CE" w:rsidRDefault="007166CE" w:rsidP="007166CE">
      <w:r>
        <w:t>Euch allen wünsche ich Gottes reichen Segen und dass Ihr für Euch interessante Texte hier findet. Für Anregungen bin ich immer dankbar.</w:t>
      </w:r>
    </w:p>
    <w:p w14:paraId="32657B5E" w14:textId="77777777" w:rsidR="007166CE" w:rsidRDefault="007166CE" w:rsidP="007166CE">
      <w:r>
        <w:t>Gruß &amp; Segen,</w:t>
      </w:r>
    </w:p>
    <w:p w14:paraId="7A3A9C49" w14:textId="77777777" w:rsidR="007166CE" w:rsidRDefault="007166CE" w:rsidP="007166CE">
      <w:r>
        <w:t>Andreas</w:t>
      </w:r>
    </w:p>
    <w:p w14:paraId="358AA63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E2A7DEC" w14:textId="77777777" w:rsidR="00771040" w:rsidRDefault="00771040" w:rsidP="00771040">
      <w:pPr>
        <w:pStyle w:val="berschrift1"/>
        <w:rPr>
          <w:sz w:val="48"/>
        </w:rPr>
      </w:pPr>
      <w:r>
        <w:t xml:space="preserve">Sachs, Hans - Die Wittenbergisch Nachtigall Die man </w:t>
      </w:r>
      <w:proofErr w:type="spellStart"/>
      <w:r>
        <w:t>yetz</w:t>
      </w:r>
      <w:proofErr w:type="spellEnd"/>
      <w:r>
        <w:t xml:space="preserve"> höret </w:t>
      </w:r>
      <w:proofErr w:type="spellStart"/>
      <w:r>
        <w:t>vberall</w:t>
      </w:r>
      <w:proofErr w:type="spellEnd"/>
    </w:p>
    <w:p w14:paraId="1F2DBF4C" w14:textId="77777777" w:rsidR="00771040" w:rsidRDefault="00771040" w:rsidP="00771040">
      <w:pPr>
        <w:pStyle w:val="StandardWeb"/>
      </w:pPr>
      <w:r>
        <w:t xml:space="preserve">Allen </w:t>
      </w:r>
      <w:proofErr w:type="spellStart"/>
      <w:r>
        <w:t>liebhabern</w:t>
      </w:r>
      <w:proofErr w:type="spellEnd"/>
      <w:r>
        <w:t xml:space="preserve"> </w:t>
      </w:r>
      <w:proofErr w:type="spellStart"/>
      <w:r>
        <w:t>Ewangelischer</w:t>
      </w:r>
      <w:proofErr w:type="spellEnd"/>
      <w:r>
        <w:t xml:space="preserve"> </w:t>
      </w:r>
      <w:proofErr w:type="spellStart"/>
      <w:r>
        <w:t>warhait</w:t>
      </w:r>
      <w:proofErr w:type="spellEnd"/>
      <w:r>
        <w:t xml:space="preserve">/Wünsch ich Johannes Sachs </w:t>
      </w:r>
      <w:proofErr w:type="spellStart"/>
      <w:r>
        <w:t>Schuchmacher</w:t>
      </w:r>
      <w:proofErr w:type="spellEnd"/>
      <w:r>
        <w:t xml:space="preserve">/ </w:t>
      </w:r>
      <w:proofErr w:type="spellStart"/>
      <w:r>
        <w:t>gnad</w:t>
      </w:r>
      <w:proofErr w:type="spellEnd"/>
      <w:r>
        <w:t xml:space="preserve"> </w:t>
      </w:r>
      <w:proofErr w:type="spellStart"/>
      <w:r>
        <w:t>vnd</w:t>
      </w:r>
      <w:proofErr w:type="spellEnd"/>
      <w:r>
        <w:t xml:space="preserve"> </w:t>
      </w:r>
      <w:proofErr w:type="spellStart"/>
      <w:r>
        <w:t>fryd</w:t>
      </w:r>
      <w:proofErr w:type="spellEnd"/>
      <w:r>
        <w:t xml:space="preserve"> in Christo Jesu </w:t>
      </w:r>
      <w:proofErr w:type="spellStart"/>
      <w:r>
        <w:t>vnserm</w:t>
      </w:r>
      <w:proofErr w:type="spellEnd"/>
      <w:r>
        <w:t xml:space="preserve"> </w:t>
      </w:r>
      <w:proofErr w:type="spellStart"/>
      <w:r>
        <w:t>herren</w:t>
      </w:r>
      <w:proofErr w:type="spellEnd"/>
      <w:r>
        <w:t xml:space="preserve">. </w:t>
      </w:r>
    </w:p>
    <w:p w14:paraId="3910840D" w14:textId="77777777" w:rsidR="00771040" w:rsidRDefault="00771040" w:rsidP="00771040">
      <w:pPr>
        <w:pStyle w:val="StandardWeb"/>
      </w:pPr>
      <w:r>
        <w:t xml:space="preserve">Er </w:t>
      </w:r>
      <w:proofErr w:type="spellStart"/>
      <w:r>
        <w:t>außerwölten</w:t>
      </w:r>
      <w:proofErr w:type="spellEnd"/>
      <w:r>
        <w:t xml:space="preserve"> in Christo/ aller </w:t>
      </w:r>
      <w:proofErr w:type="spellStart"/>
      <w:r>
        <w:t>menigklich</w:t>
      </w:r>
      <w:proofErr w:type="spellEnd"/>
      <w:r>
        <w:t xml:space="preserve"> ist </w:t>
      </w:r>
      <w:proofErr w:type="spellStart"/>
      <w:r>
        <w:t>vnuerborgen</w:t>
      </w:r>
      <w:proofErr w:type="spellEnd"/>
      <w:r>
        <w:t xml:space="preserve">/ in </w:t>
      </w:r>
      <w:proofErr w:type="spellStart"/>
      <w:r>
        <w:t>teütscher</w:t>
      </w:r>
      <w:proofErr w:type="spellEnd"/>
      <w:r>
        <w:t xml:space="preserve"> </w:t>
      </w:r>
      <w:proofErr w:type="spellStart"/>
      <w:r>
        <w:t>nation</w:t>
      </w:r>
      <w:proofErr w:type="spellEnd"/>
      <w:r>
        <w:t xml:space="preserve">/ wie die Christlich </w:t>
      </w:r>
      <w:proofErr w:type="spellStart"/>
      <w:r>
        <w:t>gemain</w:t>
      </w:r>
      <w:proofErr w:type="spellEnd"/>
      <w:r>
        <w:t xml:space="preserve">/ </w:t>
      </w:r>
      <w:proofErr w:type="spellStart"/>
      <w:r>
        <w:t>etwan</w:t>
      </w:r>
      <w:proofErr w:type="spellEnd"/>
      <w:r>
        <w:t xml:space="preserve"> lang her/ </w:t>
      </w:r>
      <w:proofErr w:type="spellStart"/>
      <w:r>
        <w:t>vil</w:t>
      </w:r>
      <w:proofErr w:type="spellEnd"/>
      <w:r>
        <w:t xml:space="preserve"> </w:t>
      </w:r>
      <w:proofErr w:type="spellStart"/>
      <w:r>
        <w:t>jar</w:t>
      </w:r>
      <w:proofErr w:type="spellEnd"/>
      <w:r>
        <w:t xml:space="preserve"> durch </w:t>
      </w:r>
      <w:proofErr w:type="spellStart"/>
      <w:r>
        <w:t>menschen</w:t>
      </w:r>
      <w:proofErr w:type="spellEnd"/>
      <w:r>
        <w:t xml:space="preserve"> leer etlicher Sophisten </w:t>
      </w:r>
      <w:proofErr w:type="spellStart"/>
      <w:r>
        <w:t>abgefürt</w:t>
      </w:r>
      <w:proofErr w:type="spellEnd"/>
      <w:r>
        <w:t xml:space="preserve"> ist worden von der </w:t>
      </w:r>
      <w:proofErr w:type="spellStart"/>
      <w:r>
        <w:t>warhafften</w:t>
      </w:r>
      <w:proofErr w:type="spellEnd"/>
      <w:r>
        <w:t xml:space="preserve"> </w:t>
      </w:r>
      <w:proofErr w:type="spellStart"/>
      <w:r>
        <w:t>freyhait</w:t>
      </w:r>
      <w:proofErr w:type="spellEnd"/>
      <w:r>
        <w:t xml:space="preserve"> des </w:t>
      </w:r>
      <w:proofErr w:type="spellStart"/>
      <w:r>
        <w:t>hailigen</w:t>
      </w:r>
      <w:proofErr w:type="spellEnd"/>
      <w:r>
        <w:t xml:space="preserve"> </w:t>
      </w:r>
      <w:proofErr w:type="spellStart"/>
      <w:r>
        <w:t>Euangelium</w:t>
      </w:r>
      <w:proofErr w:type="spellEnd"/>
      <w:r>
        <w:t xml:space="preserve">/ </w:t>
      </w:r>
      <w:proofErr w:type="spellStart"/>
      <w:r>
        <w:t>vnder</w:t>
      </w:r>
      <w:proofErr w:type="spellEnd"/>
      <w:r>
        <w:t xml:space="preserve"> das schwer </w:t>
      </w:r>
      <w:proofErr w:type="spellStart"/>
      <w:r>
        <w:t>ioch</w:t>
      </w:r>
      <w:proofErr w:type="spellEnd"/>
      <w:r>
        <w:t xml:space="preserve"> des Römischen Bischofs </w:t>
      </w:r>
      <w:proofErr w:type="spellStart"/>
      <w:r>
        <w:t>wölcher</w:t>
      </w:r>
      <w:proofErr w:type="spellEnd"/>
      <w:r>
        <w:t xml:space="preserve"> </w:t>
      </w:r>
      <w:proofErr w:type="spellStart"/>
      <w:r>
        <w:t>vns</w:t>
      </w:r>
      <w:proofErr w:type="spellEnd"/>
      <w:r>
        <w:t xml:space="preserve"> überladen hat/ mit </w:t>
      </w:r>
      <w:proofErr w:type="spellStart"/>
      <w:r>
        <w:t>vil</w:t>
      </w:r>
      <w:proofErr w:type="spellEnd"/>
      <w:r>
        <w:t xml:space="preserve"> </w:t>
      </w:r>
      <w:proofErr w:type="spellStart"/>
      <w:r>
        <w:t>gebotten</w:t>
      </w:r>
      <w:proofErr w:type="spellEnd"/>
      <w:r>
        <w:t xml:space="preserve"> </w:t>
      </w:r>
      <w:proofErr w:type="spellStart"/>
      <w:r>
        <w:t>vnd</w:t>
      </w:r>
      <w:proofErr w:type="spellEnd"/>
      <w:r>
        <w:t xml:space="preserve"> </w:t>
      </w:r>
      <w:proofErr w:type="spellStart"/>
      <w:r>
        <w:t>gesetzen</w:t>
      </w:r>
      <w:proofErr w:type="spellEnd"/>
      <w:r>
        <w:t xml:space="preserve">/ von </w:t>
      </w:r>
      <w:proofErr w:type="spellStart"/>
      <w:r>
        <w:t>wölchen</w:t>
      </w:r>
      <w:proofErr w:type="spellEnd"/>
      <w:r>
        <w:t xml:space="preserve"> </w:t>
      </w:r>
      <w:proofErr w:type="spellStart"/>
      <w:r>
        <w:t>vns</w:t>
      </w:r>
      <w:proofErr w:type="spellEnd"/>
      <w:r>
        <w:t xml:space="preserve"> doch Christus </w:t>
      </w:r>
      <w:proofErr w:type="spellStart"/>
      <w:r>
        <w:t>vnser</w:t>
      </w:r>
      <w:proofErr w:type="spellEnd"/>
      <w:r>
        <w:t xml:space="preserve"> </w:t>
      </w:r>
      <w:proofErr w:type="spellStart"/>
      <w:r>
        <w:t>ayniger</w:t>
      </w:r>
      <w:proofErr w:type="spellEnd"/>
      <w:r>
        <w:t xml:space="preserve"> </w:t>
      </w:r>
      <w:proofErr w:type="spellStart"/>
      <w:r>
        <w:t>leermayster</w:t>
      </w:r>
      <w:proofErr w:type="spellEnd"/>
      <w:r>
        <w:t xml:space="preserve"> nicht </w:t>
      </w:r>
      <w:proofErr w:type="spellStart"/>
      <w:r>
        <w:t>gebotten</w:t>
      </w:r>
      <w:proofErr w:type="spellEnd"/>
      <w:r>
        <w:t xml:space="preserve"> noch geleert hat/ sonder solch menschliche </w:t>
      </w:r>
      <w:proofErr w:type="spellStart"/>
      <w:r>
        <w:t>tradition</w:t>
      </w:r>
      <w:proofErr w:type="spellEnd"/>
      <w:r>
        <w:t xml:space="preserve"> </w:t>
      </w:r>
      <w:proofErr w:type="spellStart"/>
      <w:r>
        <w:t>verworffen</w:t>
      </w:r>
      <w:proofErr w:type="spellEnd"/>
      <w:r>
        <w:t xml:space="preserve">/ wann er spricht Math. xv. Vergebens dienen </w:t>
      </w:r>
      <w:proofErr w:type="spellStart"/>
      <w:r>
        <w:t>sy</w:t>
      </w:r>
      <w:proofErr w:type="spellEnd"/>
      <w:r>
        <w:t xml:space="preserve"> mir in </w:t>
      </w:r>
      <w:proofErr w:type="spellStart"/>
      <w:r>
        <w:t>menschen</w:t>
      </w:r>
      <w:proofErr w:type="spellEnd"/>
      <w:r>
        <w:t xml:space="preserve"> </w:t>
      </w:r>
      <w:proofErr w:type="spellStart"/>
      <w:r>
        <w:t>gesetzen</w:t>
      </w:r>
      <w:proofErr w:type="spellEnd"/>
      <w:r>
        <w:t xml:space="preserve">/ </w:t>
      </w:r>
      <w:proofErr w:type="spellStart"/>
      <w:r>
        <w:t>vnd</w:t>
      </w:r>
      <w:proofErr w:type="spellEnd"/>
      <w:r>
        <w:t xml:space="preserve"> </w:t>
      </w:r>
      <w:proofErr w:type="spellStart"/>
      <w:r>
        <w:t>kürtzlich</w:t>
      </w:r>
      <w:proofErr w:type="spellEnd"/>
      <w:r>
        <w:t xml:space="preserve"> hernach/ alle </w:t>
      </w:r>
      <w:proofErr w:type="spellStart"/>
      <w:r>
        <w:t>pflantzung</w:t>
      </w:r>
      <w:proofErr w:type="spellEnd"/>
      <w:r>
        <w:t xml:space="preserve"> die </w:t>
      </w:r>
      <w:proofErr w:type="spellStart"/>
      <w:r>
        <w:t>got</w:t>
      </w:r>
      <w:proofErr w:type="spellEnd"/>
      <w:r>
        <w:t xml:space="preserve"> mein </w:t>
      </w:r>
      <w:proofErr w:type="spellStart"/>
      <w:r>
        <w:t>hymlischer</w:t>
      </w:r>
      <w:proofErr w:type="spellEnd"/>
      <w:r>
        <w:t xml:space="preserve"> </w:t>
      </w:r>
      <w:proofErr w:type="spellStart"/>
      <w:r>
        <w:t>vater</w:t>
      </w:r>
      <w:proofErr w:type="spellEnd"/>
      <w:r>
        <w:t xml:space="preserve"> </w:t>
      </w:r>
      <w:proofErr w:type="spellStart"/>
      <w:r>
        <w:t>nit</w:t>
      </w:r>
      <w:proofErr w:type="spellEnd"/>
      <w:r>
        <w:t xml:space="preserve"> </w:t>
      </w:r>
      <w:proofErr w:type="spellStart"/>
      <w:r>
        <w:t>gepflantzet</w:t>
      </w:r>
      <w:proofErr w:type="spellEnd"/>
      <w:r>
        <w:t xml:space="preserve"> hat/ </w:t>
      </w:r>
      <w:proofErr w:type="spellStart"/>
      <w:r>
        <w:t>wirt</w:t>
      </w:r>
      <w:proofErr w:type="spellEnd"/>
      <w:r>
        <w:t xml:space="preserve"> </w:t>
      </w:r>
      <w:proofErr w:type="spellStart"/>
      <w:r>
        <w:t>außgereüt</w:t>
      </w:r>
      <w:proofErr w:type="spellEnd"/>
      <w:r>
        <w:t xml:space="preserve"> </w:t>
      </w:r>
      <w:proofErr w:type="spellStart"/>
      <w:r>
        <w:t>lat</w:t>
      </w:r>
      <w:proofErr w:type="spellEnd"/>
      <w:r>
        <w:t xml:space="preserve"> </w:t>
      </w:r>
      <w:proofErr w:type="spellStart"/>
      <w:r>
        <w:t>sy</w:t>
      </w:r>
      <w:proofErr w:type="spellEnd"/>
      <w:r>
        <w:t xml:space="preserve"> </w:t>
      </w:r>
      <w:proofErr w:type="spellStart"/>
      <w:r>
        <w:t>faren</w:t>
      </w:r>
      <w:proofErr w:type="spellEnd"/>
      <w:r>
        <w:t xml:space="preserve"> die blinden/ blinden </w:t>
      </w:r>
      <w:proofErr w:type="spellStart"/>
      <w:r>
        <w:t>layter</w:t>
      </w:r>
      <w:proofErr w:type="spellEnd"/>
      <w:r>
        <w:t xml:space="preserve">/ </w:t>
      </w:r>
      <w:proofErr w:type="spellStart"/>
      <w:r>
        <w:t>vnd</w:t>
      </w:r>
      <w:proofErr w:type="spellEnd"/>
      <w:r>
        <w:t xml:space="preserve"> solcher </w:t>
      </w:r>
      <w:proofErr w:type="spellStart"/>
      <w:r>
        <w:t>sprüch</w:t>
      </w:r>
      <w:proofErr w:type="spellEnd"/>
      <w:r>
        <w:t xml:space="preserve"> </w:t>
      </w:r>
      <w:proofErr w:type="spellStart"/>
      <w:r>
        <w:t>seind</w:t>
      </w:r>
      <w:proofErr w:type="spellEnd"/>
      <w:r>
        <w:t xml:space="preserve"> </w:t>
      </w:r>
      <w:proofErr w:type="spellStart"/>
      <w:r>
        <w:t>vil</w:t>
      </w:r>
      <w:proofErr w:type="spellEnd"/>
      <w:r>
        <w:t xml:space="preserve"> im </w:t>
      </w:r>
      <w:proofErr w:type="spellStart"/>
      <w:r>
        <w:t>Euangeli</w:t>
      </w:r>
      <w:proofErr w:type="spellEnd"/>
      <w:r>
        <w:t xml:space="preserve">/ wider die </w:t>
      </w:r>
      <w:proofErr w:type="spellStart"/>
      <w:r>
        <w:t>menschen</w:t>
      </w:r>
      <w:proofErr w:type="spellEnd"/>
      <w:r>
        <w:t xml:space="preserve"> </w:t>
      </w:r>
      <w:proofErr w:type="spellStart"/>
      <w:r>
        <w:t>sünd</w:t>
      </w:r>
      <w:proofErr w:type="spellEnd"/>
      <w:r>
        <w:t xml:space="preserve"> </w:t>
      </w:r>
      <w:proofErr w:type="spellStart"/>
      <w:r>
        <w:t>vnd</w:t>
      </w:r>
      <w:proofErr w:type="spellEnd"/>
      <w:r>
        <w:t xml:space="preserve"> gebot/ aber wir als verirrte </w:t>
      </w:r>
      <w:proofErr w:type="spellStart"/>
      <w:r>
        <w:t>schäflein</w:t>
      </w:r>
      <w:proofErr w:type="spellEnd"/>
      <w:r>
        <w:t xml:space="preserve">/ solcher </w:t>
      </w:r>
      <w:proofErr w:type="spellStart"/>
      <w:r>
        <w:t>haylsamen</w:t>
      </w:r>
      <w:proofErr w:type="spellEnd"/>
      <w:r>
        <w:t xml:space="preserve"> leer </w:t>
      </w:r>
      <w:proofErr w:type="spellStart"/>
      <w:r>
        <w:t>vnbedacht</w:t>
      </w:r>
      <w:proofErr w:type="spellEnd"/>
      <w:r>
        <w:t xml:space="preserve">/ </w:t>
      </w:r>
      <w:proofErr w:type="spellStart"/>
      <w:r>
        <w:t>vnd</w:t>
      </w:r>
      <w:proofErr w:type="spellEnd"/>
      <w:r>
        <w:t xml:space="preserve"> schier </w:t>
      </w:r>
      <w:proofErr w:type="spellStart"/>
      <w:r>
        <w:t>gantz</w:t>
      </w:r>
      <w:proofErr w:type="spellEnd"/>
      <w:r>
        <w:t xml:space="preserve"> vergessen/ </w:t>
      </w:r>
      <w:proofErr w:type="spellStart"/>
      <w:r>
        <w:t>seynd</w:t>
      </w:r>
      <w:proofErr w:type="spellEnd"/>
      <w:r>
        <w:t xml:space="preserve"> gangen </w:t>
      </w:r>
      <w:proofErr w:type="spellStart"/>
      <w:r>
        <w:t>vnder</w:t>
      </w:r>
      <w:proofErr w:type="spellEnd"/>
      <w:r>
        <w:t xml:space="preserve"> dem Römischen joch/ mit schwerer </w:t>
      </w:r>
      <w:proofErr w:type="spellStart"/>
      <w:r>
        <w:t>müe</w:t>
      </w:r>
      <w:proofErr w:type="spellEnd"/>
      <w:r>
        <w:t xml:space="preserve"> </w:t>
      </w:r>
      <w:proofErr w:type="spellStart"/>
      <w:r>
        <w:t>vnd</w:t>
      </w:r>
      <w:proofErr w:type="spellEnd"/>
      <w:r>
        <w:t xml:space="preserve"> grossen schaden/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w:t>
      </w:r>
      <w:proofErr w:type="spellStart"/>
      <w:r>
        <w:t>mer</w:t>
      </w:r>
      <w:proofErr w:type="spellEnd"/>
      <w:r>
        <w:t xml:space="preserve">/ </w:t>
      </w:r>
      <w:proofErr w:type="spellStart"/>
      <w:r>
        <w:t>vnd</w:t>
      </w:r>
      <w:proofErr w:type="spellEnd"/>
      <w:r>
        <w:t xml:space="preserve"> </w:t>
      </w:r>
      <w:proofErr w:type="spellStart"/>
      <w:r>
        <w:t>hond</w:t>
      </w:r>
      <w:proofErr w:type="spellEnd"/>
      <w:r>
        <w:t xml:space="preserve"> </w:t>
      </w:r>
      <w:proofErr w:type="spellStart"/>
      <w:r>
        <w:t>dardurch</w:t>
      </w:r>
      <w:proofErr w:type="spellEnd"/>
      <w:r>
        <w:t xml:space="preserve"> das </w:t>
      </w:r>
      <w:proofErr w:type="spellStart"/>
      <w:r>
        <w:t>senfft</w:t>
      </w:r>
      <w:proofErr w:type="spellEnd"/>
      <w:r>
        <w:t xml:space="preserve"> joch Christi verlassen/ </w:t>
      </w:r>
      <w:proofErr w:type="spellStart"/>
      <w:r>
        <w:t>wölches</w:t>
      </w:r>
      <w:proofErr w:type="spellEnd"/>
      <w:r>
        <w:t xml:space="preserve"> </w:t>
      </w:r>
      <w:proofErr w:type="spellStart"/>
      <w:r>
        <w:t>vns</w:t>
      </w:r>
      <w:proofErr w:type="spellEnd"/>
      <w:r>
        <w:t xml:space="preserve"> Christus </w:t>
      </w:r>
      <w:proofErr w:type="spellStart"/>
      <w:r>
        <w:t>vnser</w:t>
      </w:r>
      <w:proofErr w:type="spellEnd"/>
      <w:r>
        <w:t xml:space="preserve"> </w:t>
      </w:r>
      <w:proofErr w:type="spellStart"/>
      <w:r>
        <w:t>säligmacher</w:t>
      </w:r>
      <w:proofErr w:type="spellEnd"/>
      <w:r>
        <w:t xml:space="preserve"> </w:t>
      </w:r>
      <w:proofErr w:type="spellStart"/>
      <w:r>
        <w:t>beuolhen</w:t>
      </w:r>
      <w:proofErr w:type="spellEnd"/>
      <w:r>
        <w:t xml:space="preserve"> hat/ </w:t>
      </w:r>
      <w:proofErr w:type="spellStart"/>
      <w:r>
        <w:t>dz</w:t>
      </w:r>
      <w:proofErr w:type="spellEnd"/>
      <w:r>
        <w:t xml:space="preserve"> ist der </w:t>
      </w:r>
      <w:proofErr w:type="spellStart"/>
      <w:r>
        <w:t>ainig</w:t>
      </w:r>
      <w:proofErr w:type="spellEnd"/>
      <w:r>
        <w:t xml:space="preserve"> </w:t>
      </w:r>
      <w:proofErr w:type="spellStart"/>
      <w:r>
        <w:t>gelaub</w:t>
      </w:r>
      <w:proofErr w:type="spellEnd"/>
      <w:r>
        <w:t xml:space="preserve"> in Christo/ </w:t>
      </w:r>
      <w:proofErr w:type="spellStart"/>
      <w:r>
        <w:t>wölches</w:t>
      </w:r>
      <w:proofErr w:type="spellEnd"/>
      <w:r>
        <w:t xml:space="preserve"> ist </w:t>
      </w:r>
      <w:proofErr w:type="spellStart"/>
      <w:r>
        <w:t>dz</w:t>
      </w:r>
      <w:proofErr w:type="spellEnd"/>
      <w:r>
        <w:t xml:space="preserve"> </w:t>
      </w:r>
      <w:proofErr w:type="spellStart"/>
      <w:r>
        <w:t>ainig</w:t>
      </w:r>
      <w:proofErr w:type="spellEnd"/>
      <w:r>
        <w:t xml:space="preserve"> </w:t>
      </w:r>
      <w:proofErr w:type="spellStart"/>
      <w:r>
        <w:t>götlich</w:t>
      </w:r>
      <w:proofErr w:type="spellEnd"/>
      <w:r>
        <w:t xml:space="preserve"> </w:t>
      </w:r>
      <w:proofErr w:type="spellStart"/>
      <w:r>
        <w:t>werck</w:t>
      </w:r>
      <w:proofErr w:type="spellEnd"/>
      <w:r>
        <w:t xml:space="preserve">/ als </w:t>
      </w:r>
      <w:proofErr w:type="spellStart"/>
      <w:r>
        <w:t>christus</w:t>
      </w:r>
      <w:proofErr w:type="spellEnd"/>
      <w:r>
        <w:t xml:space="preserve"> sagt Johan. 6. Zum andern ist bey </w:t>
      </w:r>
      <w:proofErr w:type="spellStart"/>
      <w:r>
        <w:t>vns</w:t>
      </w:r>
      <w:proofErr w:type="spellEnd"/>
      <w:r>
        <w:t xml:space="preserve"> </w:t>
      </w:r>
      <w:proofErr w:type="spellStart"/>
      <w:r>
        <w:t>vntergangen</w:t>
      </w:r>
      <w:proofErr w:type="spellEnd"/>
      <w:r>
        <w:t xml:space="preserve">/ die fruchtbar lieb des nächsten/ in </w:t>
      </w:r>
      <w:proofErr w:type="spellStart"/>
      <w:r>
        <w:t>wölcher</w:t>
      </w:r>
      <w:proofErr w:type="spellEnd"/>
      <w:r>
        <w:t xml:space="preserve"> doch </w:t>
      </w:r>
      <w:proofErr w:type="spellStart"/>
      <w:r>
        <w:t>allain</w:t>
      </w:r>
      <w:proofErr w:type="spellEnd"/>
      <w:r>
        <w:t xml:space="preserve"> stät die </w:t>
      </w:r>
      <w:proofErr w:type="spellStart"/>
      <w:r>
        <w:t>erfüllung</w:t>
      </w:r>
      <w:proofErr w:type="spellEnd"/>
      <w:r>
        <w:t xml:space="preserve"> des gebot </w:t>
      </w:r>
      <w:proofErr w:type="spellStart"/>
      <w:r>
        <w:t>gotes</w:t>
      </w:r>
      <w:proofErr w:type="spellEnd"/>
      <w:r>
        <w:t xml:space="preserve">/ </w:t>
      </w:r>
      <w:proofErr w:type="spellStart"/>
      <w:r>
        <w:t>vnd</w:t>
      </w:r>
      <w:proofErr w:type="spellEnd"/>
      <w:r>
        <w:t xml:space="preserve"> der </w:t>
      </w:r>
      <w:proofErr w:type="spellStart"/>
      <w:r>
        <w:t>propheten</w:t>
      </w:r>
      <w:proofErr w:type="spellEnd"/>
      <w:r>
        <w:t xml:space="preserve">/ wie Christus spricht Matth. 7. Also sey wir </w:t>
      </w:r>
      <w:proofErr w:type="spellStart"/>
      <w:r>
        <w:t>allain</w:t>
      </w:r>
      <w:proofErr w:type="spellEnd"/>
      <w:r>
        <w:t xml:space="preserve"> </w:t>
      </w:r>
      <w:proofErr w:type="spellStart"/>
      <w:r>
        <w:t>peyniget</w:t>
      </w:r>
      <w:proofErr w:type="spellEnd"/>
      <w:r>
        <w:t xml:space="preserve"> gewest in den </w:t>
      </w:r>
      <w:proofErr w:type="spellStart"/>
      <w:r>
        <w:t>wercken</w:t>
      </w:r>
      <w:proofErr w:type="spellEnd"/>
      <w:r>
        <w:t xml:space="preserve"> die </w:t>
      </w:r>
      <w:proofErr w:type="spellStart"/>
      <w:r>
        <w:t>got</w:t>
      </w:r>
      <w:proofErr w:type="spellEnd"/>
      <w:r>
        <w:t xml:space="preserve"> </w:t>
      </w:r>
      <w:proofErr w:type="spellStart"/>
      <w:r>
        <w:t>nye</w:t>
      </w:r>
      <w:proofErr w:type="spellEnd"/>
      <w:r>
        <w:t xml:space="preserve"> </w:t>
      </w:r>
      <w:proofErr w:type="spellStart"/>
      <w:r>
        <w:t>gehayssen</w:t>
      </w:r>
      <w:proofErr w:type="spellEnd"/>
      <w:r>
        <w:t xml:space="preserve"> noch </w:t>
      </w:r>
      <w:proofErr w:type="spellStart"/>
      <w:r>
        <w:t>gebotten</w:t>
      </w:r>
      <w:proofErr w:type="spellEnd"/>
      <w:r>
        <w:t xml:space="preserve"> hat/ sonder die </w:t>
      </w:r>
      <w:proofErr w:type="spellStart"/>
      <w:r>
        <w:t>menschen</w:t>
      </w:r>
      <w:proofErr w:type="spellEnd"/>
      <w:r>
        <w:t xml:space="preserve"> </w:t>
      </w:r>
      <w:proofErr w:type="spellStart"/>
      <w:r>
        <w:t>erdicht</w:t>
      </w:r>
      <w:proofErr w:type="spellEnd"/>
      <w:r>
        <w:t xml:space="preserve"> </w:t>
      </w:r>
      <w:proofErr w:type="spellStart"/>
      <w:r>
        <w:t>vnd</w:t>
      </w:r>
      <w:proofErr w:type="spellEnd"/>
      <w:r>
        <w:t xml:space="preserve"> erfunden haben. Nach dem aber </w:t>
      </w:r>
      <w:proofErr w:type="spellStart"/>
      <w:r>
        <w:t>vorgemelt</w:t>
      </w:r>
      <w:proofErr w:type="spellEnd"/>
      <w:r>
        <w:t xml:space="preserve"> Römisch </w:t>
      </w:r>
      <w:proofErr w:type="spellStart"/>
      <w:r>
        <w:t>böß</w:t>
      </w:r>
      <w:proofErr w:type="spellEnd"/>
      <w:r>
        <w:t xml:space="preserve"> </w:t>
      </w:r>
      <w:proofErr w:type="spellStart"/>
      <w:r>
        <w:t>regiment</w:t>
      </w:r>
      <w:proofErr w:type="spellEnd"/>
      <w:r>
        <w:t xml:space="preserve">/ so gar </w:t>
      </w:r>
      <w:proofErr w:type="spellStart"/>
      <w:r>
        <w:t>vberhand</w:t>
      </w:r>
      <w:proofErr w:type="spellEnd"/>
      <w:r>
        <w:t xml:space="preserve"> genommen/ da hat angefangen zu </w:t>
      </w:r>
      <w:proofErr w:type="spellStart"/>
      <w:r>
        <w:t>schreyben</w:t>
      </w:r>
      <w:proofErr w:type="spellEnd"/>
      <w:r>
        <w:t xml:space="preserve">/ </w:t>
      </w:r>
      <w:proofErr w:type="spellStart"/>
      <w:r>
        <w:t>doctor</w:t>
      </w:r>
      <w:proofErr w:type="spellEnd"/>
      <w:r>
        <w:t xml:space="preserve"> Martinus Luther/ wider </w:t>
      </w:r>
      <w:proofErr w:type="spellStart"/>
      <w:r>
        <w:t>vil</w:t>
      </w:r>
      <w:proofErr w:type="spellEnd"/>
      <w:r>
        <w:t xml:space="preserve"> </w:t>
      </w:r>
      <w:proofErr w:type="spellStart"/>
      <w:r>
        <w:t>irrthumb</w:t>
      </w:r>
      <w:proofErr w:type="spellEnd"/>
      <w:r>
        <w:t xml:space="preserve"> </w:t>
      </w:r>
      <w:proofErr w:type="spellStart"/>
      <w:r>
        <w:t>vnd</w:t>
      </w:r>
      <w:proofErr w:type="spellEnd"/>
      <w:r>
        <w:t xml:space="preserve"> </w:t>
      </w:r>
      <w:proofErr w:type="spellStart"/>
      <w:r>
        <w:t>myßbreuch</w:t>
      </w:r>
      <w:proofErr w:type="spellEnd"/>
      <w:r>
        <w:t xml:space="preserve">/ des </w:t>
      </w:r>
      <w:proofErr w:type="spellStart"/>
      <w:r>
        <w:t>gaystlichen</w:t>
      </w:r>
      <w:proofErr w:type="spellEnd"/>
      <w:r>
        <w:t xml:space="preserve"> </w:t>
      </w:r>
      <w:proofErr w:type="spellStart"/>
      <w:r>
        <w:t>regiments</w:t>
      </w:r>
      <w:proofErr w:type="spellEnd"/>
      <w:r>
        <w:t xml:space="preserve">/ </w:t>
      </w:r>
      <w:proofErr w:type="spellStart"/>
      <w:r>
        <w:t>vnangesehen</w:t>
      </w:r>
      <w:proofErr w:type="spellEnd"/>
      <w:r>
        <w:t xml:space="preserve"> </w:t>
      </w:r>
      <w:proofErr w:type="spellStart"/>
      <w:r>
        <w:t>ainicher</w:t>
      </w:r>
      <w:proofErr w:type="spellEnd"/>
      <w:r>
        <w:t xml:space="preserve"> </w:t>
      </w:r>
      <w:proofErr w:type="spellStart"/>
      <w:r>
        <w:t>person</w:t>
      </w:r>
      <w:proofErr w:type="spellEnd"/>
      <w:r>
        <w:t xml:space="preserve">/ </w:t>
      </w:r>
      <w:proofErr w:type="spellStart"/>
      <w:r>
        <w:t>vnd</w:t>
      </w:r>
      <w:proofErr w:type="spellEnd"/>
      <w:r>
        <w:t xml:space="preserve"> das </w:t>
      </w:r>
      <w:proofErr w:type="spellStart"/>
      <w:r>
        <w:t>haylig</w:t>
      </w:r>
      <w:proofErr w:type="spellEnd"/>
      <w:r>
        <w:t xml:space="preserve"> </w:t>
      </w:r>
      <w:proofErr w:type="spellStart"/>
      <w:r>
        <w:t>Euangelium</w:t>
      </w:r>
      <w:proofErr w:type="spellEnd"/>
      <w:r>
        <w:t xml:space="preserve">/ das </w:t>
      </w:r>
      <w:proofErr w:type="spellStart"/>
      <w:r>
        <w:t>wort</w:t>
      </w:r>
      <w:proofErr w:type="spellEnd"/>
      <w:r>
        <w:t xml:space="preserve"> Gottes (</w:t>
      </w:r>
      <w:proofErr w:type="spellStart"/>
      <w:r>
        <w:t>wölches</w:t>
      </w:r>
      <w:proofErr w:type="spellEnd"/>
      <w:r>
        <w:t xml:space="preserve"> vor durch </w:t>
      </w:r>
      <w:proofErr w:type="spellStart"/>
      <w:r>
        <w:t>menschen</w:t>
      </w:r>
      <w:proofErr w:type="spellEnd"/>
      <w:r>
        <w:t xml:space="preserve"> leer </w:t>
      </w:r>
      <w:proofErr w:type="spellStart"/>
      <w:r>
        <w:t>verdunckelt</w:t>
      </w:r>
      <w:proofErr w:type="spellEnd"/>
      <w:r>
        <w:t xml:space="preserve"> war) </w:t>
      </w:r>
      <w:proofErr w:type="spellStart"/>
      <w:r>
        <w:t>widerumb</w:t>
      </w:r>
      <w:proofErr w:type="spellEnd"/>
      <w:r>
        <w:t xml:space="preserve"> klar </w:t>
      </w:r>
      <w:proofErr w:type="spellStart"/>
      <w:r>
        <w:t>vnuermischt</w:t>
      </w:r>
      <w:proofErr w:type="spellEnd"/>
      <w:r>
        <w:t xml:space="preserve">/ an den tag gegeben/ </w:t>
      </w:r>
      <w:proofErr w:type="spellStart"/>
      <w:r>
        <w:t>deßhalben</w:t>
      </w:r>
      <w:proofErr w:type="spellEnd"/>
      <w:r>
        <w:t xml:space="preserve"> vor dem Römischen </w:t>
      </w:r>
      <w:proofErr w:type="spellStart"/>
      <w:r>
        <w:t>bischoff</w:t>
      </w:r>
      <w:proofErr w:type="spellEnd"/>
      <w:r>
        <w:t xml:space="preserve"> </w:t>
      </w:r>
      <w:proofErr w:type="spellStart"/>
      <w:r>
        <w:t>offt</w:t>
      </w:r>
      <w:proofErr w:type="spellEnd"/>
      <w:r>
        <w:t xml:space="preserve"> zu </w:t>
      </w:r>
      <w:proofErr w:type="spellStart"/>
      <w:r>
        <w:t>widerruffen</w:t>
      </w:r>
      <w:proofErr w:type="spellEnd"/>
      <w:r>
        <w:t xml:space="preserve"> </w:t>
      </w:r>
      <w:proofErr w:type="spellStart"/>
      <w:r>
        <w:t>gedrunge</w:t>
      </w:r>
      <w:proofErr w:type="spellEnd"/>
      <w:r>
        <w:t xml:space="preserve"> ist worden/ </w:t>
      </w:r>
      <w:proofErr w:type="spellStart"/>
      <w:r>
        <w:t>yedoch</w:t>
      </w:r>
      <w:proofErr w:type="spellEnd"/>
      <w:r>
        <w:t xml:space="preserve"> ist er </w:t>
      </w:r>
      <w:proofErr w:type="spellStart"/>
      <w:r>
        <w:t>almal</w:t>
      </w:r>
      <w:proofErr w:type="spellEnd"/>
      <w:r>
        <w:t xml:space="preserve">/ als </w:t>
      </w:r>
      <w:proofErr w:type="spellStart"/>
      <w:r>
        <w:t>ain</w:t>
      </w:r>
      <w:proofErr w:type="spellEnd"/>
      <w:r>
        <w:t xml:space="preserve"> </w:t>
      </w:r>
      <w:proofErr w:type="spellStart"/>
      <w:r>
        <w:t>vnüberwundner</w:t>
      </w:r>
      <w:proofErr w:type="spellEnd"/>
      <w:r>
        <w:t xml:space="preserve"> (mit </w:t>
      </w:r>
      <w:proofErr w:type="spellStart"/>
      <w:r>
        <w:t>hailiger</w:t>
      </w:r>
      <w:proofErr w:type="spellEnd"/>
      <w:r>
        <w:t xml:space="preserve"> </w:t>
      </w:r>
      <w:proofErr w:type="spellStart"/>
      <w:r>
        <w:t>schrift</w:t>
      </w:r>
      <w:proofErr w:type="spellEnd"/>
      <w:r>
        <w:t xml:space="preserve">) vor </w:t>
      </w:r>
      <w:proofErr w:type="spellStart"/>
      <w:r>
        <w:t>bekanter</w:t>
      </w:r>
      <w:proofErr w:type="spellEnd"/>
      <w:r>
        <w:t xml:space="preserve"> </w:t>
      </w:r>
      <w:proofErr w:type="spellStart"/>
      <w:r>
        <w:t>warhait</w:t>
      </w:r>
      <w:proofErr w:type="spellEnd"/>
      <w:r>
        <w:t xml:space="preserve">/ </w:t>
      </w:r>
      <w:proofErr w:type="spellStart"/>
      <w:r>
        <w:t>vnwiderruft</w:t>
      </w:r>
      <w:proofErr w:type="spellEnd"/>
      <w:r>
        <w:t xml:space="preserve"> </w:t>
      </w:r>
      <w:proofErr w:type="spellStart"/>
      <w:r>
        <w:t>beliben</w:t>
      </w:r>
      <w:proofErr w:type="spellEnd"/>
      <w:r>
        <w:t xml:space="preserve">/ deßgleichen haben sich </w:t>
      </w:r>
      <w:proofErr w:type="spellStart"/>
      <w:r>
        <w:t>vil</w:t>
      </w:r>
      <w:proofErr w:type="spellEnd"/>
      <w:r>
        <w:t xml:space="preserve"> </w:t>
      </w:r>
      <w:proofErr w:type="spellStart"/>
      <w:r>
        <w:t>Doctores</w:t>
      </w:r>
      <w:proofErr w:type="spellEnd"/>
      <w:r>
        <w:t xml:space="preserve"> gegen </w:t>
      </w:r>
      <w:proofErr w:type="spellStart"/>
      <w:r>
        <w:t>jm</w:t>
      </w:r>
      <w:proofErr w:type="spellEnd"/>
      <w:r>
        <w:t xml:space="preserve"> mit schreiben eingelegt/ </w:t>
      </w:r>
      <w:proofErr w:type="spellStart"/>
      <w:r>
        <w:t>yedoch</w:t>
      </w:r>
      <w:proofErr w:type="spellEnd"/>
      <w:r>
        <w:t xml:space="preserve"> auch nichts </w:t>
      </w:r>
      <w:proofErr w:type="spellStart"/>
      <w:r>
        <w:t>außgericht</w:t>
      </w:r>
      <w:proofErr w:type="spellEnd"/>
      <w:r>
        <w:t xml:space="preserve">/ wann die göttlich </w:t>
      </w:r>
      <w:proofErr w:type="spellStart"/>
      <w:r>
        <w:t>warhait</w:t>
      </w:r>
      <w:proofErr w:type="spellEnd"/>
      <w:r>
        <w:t xml:space="preserve">/ ist </w:t>
      </w:r>
      <w:proofErr w:type="spellStart"/>
      <w:r>
        <w:t>jn</w:t>
      </w:r>
      <w:proofErr w:type="spellEnd"/>
      <w:r>
        <w:t xml:space="preserve"> zu </w:t>
      </w:r>
      <w:proofErr w:type="spellStart"/>
      <w:r>
        <w:t>starck</w:t>
      </w:r>
      <w:proofErr w:type="spellEnd"/>
      <w:r>
        <w:t xml:space="preserve"> gewest/ sonder </w:t>
      </w:r>
      <w:proofErr w:type="spellStart"/>
      <w:r>
        <w:t>seynd</w:t>
      </w:r>
      <w:proofErr w:type="spellEnd"/>
      <w:r>
        <w:t xml:space="preserve"> </w:t>
      </w:r>
      <w:proofErr w:type="spellStart"/>
      <w:r>
        <w:t>sygloß</w:t>
      </w:r>
      <w:proofErr w:type="spellEnd"/>
      <w:r>
        <w:t xml:space="preserve"> an </w:t>
      </w:r>
      <w:proofErr w:type="spellStart"/>
      <w:r>
        <w:t>jm</w:t>
      </w:r>
      <w:proofErr w:type="spellEnd"/>
      <w:r>
        <w:t xml:space="preserve"> worden/ deßhalb ist </w:t>
      </w:r>
      <w:proofErr w:type="spellStart"/>
      <w:r>
        <w:t>egemelter</w:t>
      </w:r>
      <w:proofErr w:type="spellEnd"/>
      <w:r>
        <w:t xml:space="preserve"> Doctor Martinus Luther/ in grossen </w:t>
      </w:r>
      <w:proofErr w:type="spellStart"/>
      <w:r>
        <w:t>beruff</w:t>
      </w:r>
      <w:proofErr w:type="spellEnd"/>
      <w:r>
        <w:t xml:space="preserve"> kommen/ gen </w:t>
      </w:r>
      <w:proofErr w:type="spellStart"/>
      <w:r>
        <w:t>allermenigklich</w:t>
      </w:r>
      <w:proofErr w:type="spellEnd"/>
      <w:r>
        <w:t xml:space="preserve">/ </w:t>
      </w:r>
      <w:proofErr w:type="spellStart"/>
      <w:r>
        <w:t>vnd</w:t>
      </w:r>
      <w:proofErr w:type="spellEnd"/>
      <w:r>
        <w:t xml:space="preserve"> seyn leer angenommen/ als </w:t>
      </w:r>
      <w:proofErr w:type="spellStart"/>
      <w:r>
        <w:t>Euangelisch</w:t>
      </w:r>
      <w:proofErr w:type="spellEnd"/>
      <w:r>
        <w:t xml:space="preserve">/ Christlich </w:t>
      </w:r>
      <w:proofErr w:type="spellStart"/>
      <w:r>
        <w:t>vnd</w:t>
      </w:r>
      <w:proofErr w:type="spellEnd"/>
      <w:r>
        <w:t xml:space="preserve"> gut. </w:t>
      </w:r>
      <w:proofErr w:type="spellStart"/>
      <w:r>
        <w:t>Nachmalß</w:t>
      </w:r>
      <w:proofErr w:type="spellEnd"/>
      <w:r>
        <w:t xml:space="preserve"> aber ist der Römisch </w:t>
      </w:r>
      <w:proofErr w:type="spellStart"/>
      <w:r>
        <w:t>hauf</w:t>
      </w:r>
      <w:proofErr w:type="spellEnd"/>
      <w:r>
        <w:t xml:space="preserve"> </w:t>
      </w:r>
      <w:proofErr w:type="spellStart"/>
      <w:r>
        <w:t>verzweyfelt</w:t>
      </w:r>
      <w:proofErr w:type="spellEnd"/>
      <w:r>
        <w:t xml:space="preserve">/ an der </w:t>
      </w:r>
      <w:proofErr w:type="spellStart"/>
      <w:r>
        <w:t>überwindung</w:t>
      </w:r>
      <w:proofErr w:type="spellEnd"/>
      <w:r>
        <w:t xml:space="preserve">/ mit disputieren </w:t>
      </w:r>
      <w:proofErr w:type="spellStart"/>
      <w:r>
        <w:t>vnd</w:t>
      </w:r>
      <w:proofErr w:type="spellEnd"/>
      <w:r>
        <w:t xml:space="preserve"> </w:t>
      </w:r>
      <w:proofErr w:type="spellStart"/>
      <w:r>
        <w:t>schreyben</w:t>
      </w:r>
      <w:proofErr w:type="spellEnd"/>
      <w:r>
        <w:t xml:space="preserve"> </w:t>
      </w:r>
      <w:proofErr w:type="spellStart"/>
      <w:r>
        <w:t>vns</w:t>
      </w:r>
      <w:proofErr w:type="spellEnd"/>
      <w:r>
        <w:t xml:space="preserve"> wöllen die Christlich </w:t>
      </w:r>
      <w:proofErr w:type="spellStart"/>
      <w:r>
        <w:t>gemayn</w:t>
      </w:r>
      <w:proofErr w:type="spellEnd"/>
      <w:r>
        <w:t xml:space="preserve">/ </w:t>
      </w:r>
      <w:proofErr w:type="spellStart"/>
      <w:r>
        <w:t>vnder</w:t>
      </w:r>
      <w:proofErr w:type="spellEnd"/>
      <w:r>
        <w:t xml:space="preserve"> dem Römischen joch behalten/ mit schmähen/ </w:t>
      </w:r>
      <w:proofErr w:type="spellStart"/>
      <w:r>
        <w:t>lestern</w:t>
      </w:r>
      <w:proofErr w:type="spellEnd"/>
      <w:r>
        <w:t xml:space="preserve">/ bannen/ verbieten/ verfolgen/ verbrennen/ </w:t>
      </w:r>
      <w:proofErr w:type="spellStart"/>
      <w:r>
        <w:t>begwältigen</w:t>
      </w:r>
      <w:proofErr w:type="spellEnd"/>
      <w:r>
        <w:t xml:space="preserve">/ </w:t>
      </w:r>
      <w:proofErr w:type="spellStart"/>
      <w:r>
        <w:t>wölche</w:t>
      </w:r>
      <w:proofErr w:type="spellEnd"/>
      <w:r>
        <w:t xml:space="preserve"> </w:t>
      </w:r>
      <w:proofErr w:type="spellStart"/>
      <w:r>
        <w:t>weyß</w:t>
      </w:r>
      <w:proofErr w:type="spellEnd"/>
      <w:r>
        <w:t xml:space="preserve"> doch </w:t>
      </w:r>
      <w:proofErr w:type="spellStart"/>
      <w:r>
        <w:t>ain</w:t>
      </w:r>
      <w:proofErr w:type="spellEnd"/>
      <w:r>
        <w:t xml:space="preserve"> </w:t>
      </w:r>
      <w:proofErr w:type="spellStart"/>
      <w:r>
        <w:t>böß</w:t>
      </w:r>
      <w:proofErr w:type="spellEnd"/>
      <w:r>
        <w:t xml:space="preserve"> ansehen hat/ </w:t>
      </w:r>
      <w:proofErr w:type="spellStart"/>
      <w:r>
        <w:t>vnd</w:t>
      </w:r>
      <w:proofErr w:type="spellEnd"/>
      <w:r>
        <w:t xml:space="preserve"> </w:t>
      </w:r>
      <w:proofErr w:type="spellStart"/>
      <w:r>
        <w:t>argkwenig</w:t>
      </w:r>
      <w:proofErr w:type="spellEnd"/>
      <w:r>
        <w:t xml:space="preserve"> ist/ </w:t>
      </w:r>
      <w:proofErr w:type="spellStart"/>
      <w:r>
        <w:t>vngerechter</w:t>
      </w:r>
      <w:proofErr w:type="spellEnd"/>
      <w:r>
        <w:t xml:space="preserve"> sach. Nun von </w:t>
      </w:r>
      <w:proofErr w:type="spellStart"/>
      <w:r>
        <w:t>disen</w:t>
      </w:r>
      <w:proofErr w:type="spellEnd"/>
      <w:r>
        <w:t xml:space="preserve"> </w:t>
      </w:r>
      <w:proofErr w:type="spellStart"/>
      <w:r>
        <w:t>angezaygten</w:t>
      </w:r>
      <w:proofErr w:type="spellEnd"/>
      <w:r>
        <w:t xml:space="preserve"> stucken allen/ will ich in </w:t>
      </w:r>
      <w:proofErr w:type="spellStart"/>
      <w:r>
        <w:t>ainer</w:t>
      </w:r>
      <w:proofErr w:type="spellEnd"/>
      <w:r>
        <w:t xml:space="preserve"> summ/ </w:t>
      </w:r>
      <w:proofErr w:type="spellStart"/>
      <w:r>
        <w:t>ain</w:t>
      </w:r>
      <w:proofErr w:type="spellEnd"/>
      <w:r>
        <w:t xml:space="preserve"> </w:t>
      </w:r>
      <w:proofErr w:type="spellStart"/>
      <w:r>
        <w:t>kurtze</w:t>
      </w:r>
      <w:proofErr w:type="spellEnd"/>
      <w:r>
        <w:t xml:space="preserve"> </w:t>
      </w:r>
      <w:proofErr w:type="spellStart"/>
      <w:r>
        <w:t>erklerung</w:t>
      </w:r>
      <w:proofErr w:type="spellEnd"/>
      <w:r>
        <w:t xml:space="preserve"> </w:t>
      </w:r>
      <w:proofErr w:type="spellStart"/>
      <w:r>
        <w:t>thon</w:t>
      </w:r>
      <w:proofErr w:type="spellEnd"/>
      <w:r>
        <w:t xml:space="preserve"> der </w:t>
      </w:r>
      <w:proofErr w:type="spellStart"/>
      <w:r>
        <w:t>gemainen</w:t>
      </w:r>
      <w:proofErr w:type="spellEnd"/>
      <w:r>
        <w:t xml:space="preserve"> man (solcher </w:t>
      </w:r>
      <w:proofErr w:type="spellStart"/>
      <w:r>
        <w:t>handlung</w:t>
      </w:r>
      <w:proofErr w:type="spellEnd"/>
      <w:r>
        <w:t xml:space="preserve"> </w:t>
      </w:r>
      <w:proofErr w:type="spellStart"/>
      <w:r>
        <w:t>vnwissent</w:t>
      </w:r>
      <w:proofErr w:type="spellEnd"/>
      <w:r>
        <w:t xml:space="preserve">) zu </w:t>
      </w:r>
      <w:proofErr w:type="spellStart"/>
      <w:r>
        <w:t>vnderweysen</w:t>
      </w:r>
      <w:proofErr w:type="spellEnd"/>
      <w:r>
        <w:t xml:space="preserve"> </w:t>
      </w:r>
      <w:proofErr w:type="spellStart"/>
      <w:r>
        <w:t>vnd</w:t>
      </w:r>
      <w:proofErr w:type="spellEnd"/>
      <w:r>
        <w:t xml:space="preserve"> leeren/ darauß er </w:t>
      </w:r>
      <w:proofErr w:type="spellStart"/>
      <w:r>
        <w:t>müg</w:t>
      </w:r>
      <w:proofErr w:type="spellEnd"/>
      <w:r>
        <w:t xml:space="preserve"> erkennen die </w:t>
      </w:r>
      <w:proofErr w:type="spellStart"/>
      <w:r>
        <w:t>götlich</w:t>
      </w:r>
      <w:proofErr w:type="spellEnd"/>
      <w:r>
        <w:t xml:space="preserve"> </w:t>
      </w:r>
      <w:proofErr w:type="spellStart"/>
      <w:r>
        <w:t>warhait</w:t>
      </w:r>
      <w:proofErr w:type="spellEnd"/>
      <w:r>
        <w:t xml:space="preserve">/ </w:t>
      </w:r>
      <w:proofErr w:type="spellStart"/>
      <w:r>
        <w:t>vnd</w:t>
      </w:r>
      <w:proofErr w:type="spellEnd"/>
      <w:r>
        <w:t xml:space="preserve"> dargegen die menschlichen lugen/ darinn wir gewandert haben. Zum andern den/ so die </w:t>
      </w:r>
      <w:proofErr w:type="spellStart"/>
      <w:r>
        <w:t>gölich</w:t>
      </w:r>
      <w:proofErr w:type="spellEnd"/>
      <w:r>
        <w:t xml:space="preserve"> </w:t>
      </w:r>
      <w:proofErr w:type="spellStart"/>
      <w:r>
        <w:t>warhait</w:t>
      </w:r>
      <w:proofErr w:type="spellEnd"/>
      <w:r>
        <w:t xml:space="preserve"> vor erkannt haben/ die zu </w:t>
      </w:r>
      <w:proofErr w:type="spellStart"/>
      <w:r>
        <w:t>ermanen</w:t>
      </w:r>
      <w:proofErr w:type="spellEnd"/>
      <w:r>
        <w:t xml:space="preserve">/ der gütige </w:t>
      </w:r>
      <w:proofErr w:type="spellStart"/>
      <w:r>
        <w:t>genad</w:t>
      </w:r>
      <w:proofErr w:type="spellEnd"/>
      <w:r>
        <w:t xml:space="preserve"> </w:t>
      </w:r>
      <w:proofErr w:type="spellStart"/>
      <w:r>
        <w:t>gottes</w:t>
      </w:r>
      <w:proofErr w:type="spellEnd"/>
      <w:r>
        <w:t xml:space="preserve">/ der </w:t>
      </w:r>
      <w:proofErr w:type="spellStart"/>
      <w:r>
        <w:t>vns</w:t>
      </w:r>
      <w:proofErr w:type="spellEnd"/>
      <w:r>
        <w:t xml:space="preserve"> so </w:t>
      </w:r>
      <w:proofErr w:type="spellStart"/>
      <w:r>
        <w:t>reyhlichen</w:t>
      </w:r>
      <w:proofErr w:type="spellEnd"/>
      <w:r>
        <w:t xml:space="preserve"> </w:t>
      </w:r>
      <w:proofErr w:type="spellStart"/>
      <w:r>
        <w:t>mitgetaylt</w:t>
      </w:r>
      <w:proofErr w:type="spellEnd"/>
      <w:r>
        <w:t xml:space="preserve"> hat/ die </w:t>
      </w:r>
      <w:proofErr w:type="spellStart"/>
      <w:r>
        <w:t>offenbarung</w:t>
      </w:r>
      <w:proofErr w:type="spellEnd"/>
      <w:r>
        <w:t xml:space="preserve"> des </w:t>
      </w:r>
      <w:proofErr w:type="spellStart"/>
      <w:r>
        <w:t>hayligen</w:t>
      </w:r>
      <w:proofErr w:type="spellEnd"/>
      <w:r>
        <w:t xml:space="preserve"> </w:t>
      </w:r>
      <w:proofErr w:type="spellStart"/>
      <w:r>
        <w:t>Euangeliums</w:t>
      </w:r>
      <w:proofErr w:type="spellEnd"/>
      <w:r>
        <w:t xml:space="preserve">/ in </w:t>
      </w:r>
      <w:proofErr w:type="spellStart"/>
      <w:r>
        <w:t>disen</w:t>
      </w:r>
      <w:proofErr w:type="spellEnd"/>
      <w:r>
        <w:t xml:space="preserve"> </w:t>
      </w:r>
      <w:proofErr w:type="spellStart"/>
      <w:r>
        <w:t>letsten</w:t>
      </w:r>
      <w:proofErr w:type="spellEnd"/>
      <w:r>
        <w:t xml:space="preserve"> </w:t>
      </w:r>
      <w:proofErr w:type="spellStart"/>
      <w:r>
        <w:t>geferlichen</w:t>
      </w:r>
      <w:proofErr w:type="spellEnd"/>
      <w:r>
        <w:t xml:space="preserve"> </w:t>
      </w:r>
      <w:proofErr w:type="spellStart"/>
      <w:r>
        <w:t>zeytten</w:t>
      </w:r>
      <w:proofErr w:type="spellEnd"/>
      <w:r>
        <w:t xml:space="preserve">/ </w:t>
      </w:r>
      <w:proofErr w:type="spellStart"/>
      <w:r>
        <w:t>auff</w:t>
      </w:r>
      <w:proofErr w:type="spellEnd"/>
      <w:r>
        <w:t xml:space="preserve"> das </w:t>
      </w:r>
      <w:proofErr w:type="spellStart"/>
      <w:r>
        <w:t>sy</w:t>
      </w:r>
      <w:proofErr w:type="spellEnd"/>
      <w:r>
        <w:t xml:space="preserve"> </w:t>
      </w:r>
      <w:proofErr w:type="spellStart"/>
      <w:r>
        <w:t>jm</w:t>
      </w:r>
      <w:proofErr w:type="spellEnd"/>
      <w:r>
        <w:t xml:space="preserve"> herzlich </w:t>
      </w:r>
      <w:proofErr w:type="spellStart"/>
      <w:r>
        <w:t>dancksagen</w:t>
      </w:r>
      <w:proofErr w:type="spellEnd"/>
      <w:r>
        <w:t xml:space="preserve">. Zum dritten den/ die solches </w:t>
      </w:r>
      <w:proofErr w:type="spellStart"/>
      <w:r>
        <w:t>wort</w:t>
      </w:r>
      <w:proofErr w:type="spellEnd"/>
      <w:r>
        <w:t xml:space="preserve"> </w:t>
      </w:r>
      <w:proofErr w:type="spellStart"/>
      <w:r>
        <w:t>gottes</w:t>
      </w:r>
      <w:proofErr w:type="spellEnd"/>
      <w:r>
        <w:t xml:space="preserve"> </w:t>
      </w:r>
      <w:proofErr w:type="spellStart"/>
      <w:r>
        <w:t>nit</w:t>
      </w:r>
      <w:proofErr w:type="spellEnd"/>
      <w:r>
        <w:t xml:space="preserve"> </w:t>
      </w:r>
      <w:proofErr w:type="spellStart"/>
      <w:r>
        <w:t>annemen</w:t>
      </w:r>
      <w:proofErr w:type="spellEnd"/>
      <w:r>
        <w:t xml:space="preserve">/ sonder verachten/ </w:t>
      </w:r>
      <w:proofErr w:type="spellStart"/>
      <w:r>
        <w:t>vnd</w:t>
      </w:r>
      <w:proofErr w:type="spellEnd"/>
      <w:r>
        <w:t xml:space="preserve"> zum </w:t>
      </w:r>
      <w:proofErr w:type="spellStart"/>
      <w:r>
        <w:t>tayl</w:t>
      </w:r>
      <w:proofErr w:type="spellEnd"/>
      <w:r>
        <w:t xml:space="preserve"> verfolgen/ ob </w:t>
      </w:r>
      <w:proofErr w:type="spellStart"/>
      <w:r>
        <w:t>sy</w:t>
      </w:r>
      <w:proofErr w:type="spellEnd"/>
      <w:r>
        <w:t xml:space="preserve"> der </w:t>
      </w:r>
      <w:proofErr w:type="spellStart"/>
      <w:r>
        <w:t>barmhertzig</w:t>
      </w:r>
      <w:proofErr w:type="spellEnd"/>
      <w:r>
        <w:t xml:space="preserve"> </w:t>
      </w:r>
      <w:proofErr w:type="spellStart"/>
      <w:r>
        <w:t>got</w:t>
      </w:r>
      <w:proofErr w:type="spellEnd"/>
      <w:r>
        <w:t xml:space="preserve"> auch </w:t>
      </w:r>
      <w:proofErr w:type="spellStart"/>
      <w:r>
        <w:t>erleüchtet</w:t>
      </w:r>
      <w:proofErr w:type="spellEnd"/>
      <w:r>
        <w:t xml:space="preserve">/ das </w:t>
      </w:r>
      <w:proofErr w:type="spellStart"/>
      <w:r>
        <w:t>sy</w:t>
      </w:r>
      <w:proofErr w:type="spellEnd"/>
      <w:r>
        <w:t xml:space="preserve"> </w:t>
      </w:r>
      <w:proofErr w:type="spellStart"/>
      <w:r>
        <w:t>annemen</w:t>
      </w:r>
      <w:proofErr w:type="spellEnd"/>
      <w:r>
        <w:t xml:space="preserve"> </w:t>
      </w:r>
      <w:proofErr w:type="spellStart"/>
      <w:r>
        <w:t>dz</w:t>
      </w:r>
      <w:proofErr w:type="spellEnd"/>
      <w:r>
        <w:t xml:space="preserve"> </w:t>
      </w:r>
      <w:proofErr w:type="spellStart"/>
      <w:r>
        <w:t>trostlich</w:t>
      </w:r>
      <w:proofErr w:type="spellEnd"/>
      <w:r>
        <w:t xml:space="preserve"> </w:t>
      </w:r>
      <w:proofErr w:type="spellStart"/>
      <w:r>
        <w:t>euangelium</w:t>
      </w:r>
      <w:proofErr w:type="spellEnd"/>
      <w:r>
        <w:t xml:space="preserve">/ </w:t>
      </w:r>
      <w:proofErr w:type="spellStart"/>
      <w:r>
        <w:t>vnd</w:t>
      </w:r>
      <w:proofErr w:type="spellEnd"/>
      <w:r>
        <w:t xml:space="preserve"> </w:t>
      </w:r>
      <w:proofErr w:type="spellStart"/>
      <w:r>
        <w:t>abliessen</w:t>
      </w:r>
      <w:proofErr w:type="spellEnd"/>
      <w:r>
        <w:t xml:space="preserve"> von dem falschen </w:t>
      </w:r>
      <w:proofErr w:type="spellStart"/>
      <w:r>
        <w:t>vertrawen</w:t>
      </w:r>
      <w:proofErr w:type="spellEnd"/>
      <w:r>
        <w:t xml:space="preserve">/ zu erlangen die </w:t>
      </w:r>
      <w:proofErr w:type="spellStart"/>
      <w:r>
        <w:t>säligkait</w:t>
      </w:r>
      <w:proofErr w:type="spellEnd"/>
      <w:r>
        <w:t xml:space="preserve">/ mit </w:t>
      </w:r>
      <w:proofErr w:type="spellStart"/>
      <w:r>
        <w:t>jren</w:t>
      </w:r>
      <w:proofErr w:type="spellEnd"/>
      <w:r>
        <w:t xml:space="preserve"> </w:t>
      </w:r>
      <w:proofErr w:type="spellStart"/>
      <w:r>
        <w:t>selb</w:t>
      </w:r>
      <w:proofErr w:type="spellEnd"/>
      <w:r>
        <w:t xml:space="preserve"> erdichten </w:t>
      </w:r>
      <w:proofErr w:type="spellStart"/>
      <w:r>
        <w:t>wercken</w:t>
      </w:r>
      <w:proofErr w:type="spellEnd"/>
      <w:r>
        <w:t xml:space="preserve">/ in </w:t>
      </w:r>
      <w:proofErr w:type="spellStart"/>
      <w:r>
        <w:t>wölchen</w:t>
      </w:r>
      <w:proofErr w:type="spellEnd"/>
      <w:r>
        <w:t xml:space="preserve"> </w:t>
      </w:r>
      <w:proofErr w:type="spellStart"/>
      <w:r>
        <w:t>got</w:t>
      </w:r>
      <w:proofErr w:type="spellEnd"/>
      <w:r>
        <w:t xml:space="preserve"> </w:t>
      </w:r>
      <w:proofErr w:type="spellStart"/>
      <w:r>
        <w:t>kain</w:t>
      </w:r>
      <w:proofErr w:type="spellEnd"/>
      <w:r>
        <w:t xml:space="preserve"> gefallen hat/ </w:t>
      </w:r>
      <w:proofErr w:type="spellStart"/>
      <w:r>
        <w:t>vnd</w:t>
      </w:r>
      <w:proofErr w:type="spellEnd"/>
      <w:r>
        <w:t xml:space="preserve"> liessen die </w:t>
      </w:r>
      <w:proofErr w:type="spellStart"/>
      <w:r>
        <w:t>eer</w:t>
      </w:r>
      <w:proofErr w:type="spellEnd"/>
      <w:r>
        <w:t xml:space="preserve"> der </w:t>
      </w:r>
      <w:proofErr w:type="spellStart"/>
      <w:r>
        <w:t>seligmachung</w:t>
      </w:r>
      <w:proofErr w:type="spellEnd"/>
      <w:r>
        <w:t xml:space="preserve"> </w:t>
      </w:r>
      <w:proofErr w:type="spellStart"/>
      <w:r>
        <w:t>allain</w:t>
      </w:r>
      <w:proofErr w:type="spellEnd"/>
      <w:r>
        <w:t xml:space="preserve"> Christo </w:t>
      </w:r>
      <w:proofErr w:type="spellStart"/>
      <w:r>
        <w:t>vnserm</w:t>
      </w:r>
      <w:proofErr w:type="spellEnd"/>
      <w:r>
        <w:t xml:space="preserve"> </w:t>
      </w:r>
      <w:proofErr w:type="spellStart"/>
      <w:r>
        <w:t>herren</w:t>
      </w:r>
      <w:proofErr w:type="spellEnd"/>
      <w:r>
        <w:t xml:space="preserve">/ </w:t>
      </w:r>
      <w:proofErr w:type="spellStart"/>
      <w:r>
        <w:t>wölches</w:t>
      </w:r>
      <w:proofErr w:type="spellEnd"/>
      <w:r>
        <w:t xml:space="preserve"> von </w:t>
      </w:r>
      <w:proofErr w:type="spellStart"/>
      <w:r>
        <w:t>got</w:t>
      </w:r>
      <w:proofErr w:type="spellEnd"/>
      <w:r>
        <w:t xml:space="preserve"> </w:t>
      </w:r>
      <w:proofErr w:type="spellStart"/>
      <w:r>
        <w:t>vns</w:t>
      </w:r>
      <w:proofErr w:type="spellEnd"/>
      <w:r>
        <w:t xml:space="preserve"> geben ist/ zur </w:t>
      </w:r>
      <w:proofErr w:type="spellStart"/>
      <w:r>
        <w:t>weyßhait</w:t>
      </w:r>
      <w:proofErr w:type="spellEnd"/>
      <w:r>
        <w:t xml:space="preserve"> </w:t>
      </w:r>
      <w:proofErr w:type="spellStart"/>
      <w:r>
        <w:t>vnd</w:t>
      </w:r>
      <w:proofErr w:type="spellEnd"/>
      <w:r>
        <w:t xml:space="preserve"> zur </w:t>
      </w:r>
      <w:proofErr w:type="spellStart"/>
      <w:r>
        <w:t>gerechtigkait</w:t>
      </w:r>
      <w:proofErr w:type="spellEnd"/>
      <w:r>
        <w:t xml:space="preserve">/ </w:t>
      </w:r>
      <w:proofErr w:type="spellStart"/>
      <w:r>
        <w:t>vnd</w:t>
      </w:r>
      <w:proofErr w:type="spellEnd"/>
      <w:r>
        <w:t xml:space="preserve"> zur </w:t>
      </w:r>
      <w:proofErr w:type="spellStart"/>
      <w:r>
        <w:t>hayligung</w:t>
      </w:r>
      <w:proofErr w:type="spellEnd"/>
      <w:r>
        <w:t xml:space="preserve">/ </w:t>
      </w:r>
      <w:proofErr w:type="spellStart"/>
      <w:r>
        <w:t>vnd</w:t>
      </w:r>
      <w:proofErr w:type="spellEnd"/>
      <w:r>
        <w:t xml:space="preserve"> </w:t>
      </w:r>
      <w:proofErr w:type="spellStart"/>
      <w:r>
        <w:t>erlößung</w:t>
      </w:r>
      <w:proofErr w:type="spellEnd"/>
      <w:r>
        <w:t xml:space="preserve">/ Wie Paulus. 1. Corinth. 1. </w:t>
      </w:r>
      <w:proofErr w:type="spellStart"/>
      <w:r>
        <w:t>beschreybt</w:t>
      </w:r>
      <w:proofErr w:type="spellEnd"/>
      <w:r>
        <w:t xml:space="preserve">. </w:t>
      </w:r>
      <w:proofErr w:type="spellStart"/>
      <w:r>
        <w:t>Auff</w:t>
      </w:r>
      <w:proofErr w:type="spellEnd"/>
      <w:r>
        <w:t xml:space="preserve"> das also wir </w:t>
      </w:r>
      <w:proofErr w:type="spellStart"/>
      <w:r>
        <w:t>semptlich</w:t>
      </w:r>
      <w:proofErr w:type="spellEnd"/>
      <w:r>
        <w:t xml:space="preserve"> mit </w:t>
      </w:r>
      <w:proofErr w:type="spellStart"/>
      <w:r>
        <w:t>ainander</w:t>
      </w:r>
      <w:proofErr w:type="spellEnd"/>
      <w:r>
        <w:t xml:space="preserve"> </w:t>
      </w:r>
      <w:proofErr w:type="spellStart"/>
      <w:r>
        <w:t>anhiengen</w:t>
      </w:r>
      <w:proofErr w:type="spellEnd"/>
      <w:r>
        <w:t xml:space="preserve"> dem ewigen/ </w:t>
      </w:r>
      <w:proofErr w:type="spellStart"/>
      <w:r>
        <w:t>aynigen</w:t>
      </w:r>
      <w:proofErr w:type="spellEnd"/>
      <w:r>
        <w:t xml:space="preserve"> </w:t>
      </w:r>
      <w:proofErr w:type="spellStart"/>
      <w:r>
        <w:t>wort</w:t>
      </w:r>
      <w:proofErr w:type="spellEnd"/>
      <w:r>
        <w:t xml:space="preserve"> </w:t>
      </w:r>
      <w:proofErr w:type="spellStart"/>
      <w:r>
        <w:t>gottes</w:t>
      </w:r>
      <w:proofErr w:type="spellEnd"/>
      <w:r>
        <w:t xml:space="preserve"> </w:t>
      </w:r>
      <w:proofErr w:type="spellStart"/>
      <w:r>
        <w:t>vnuermischt</w:t>
      </w:r>
      <w:proofErr w:type="spellEnd"/>
      <w:r>
        <w:t xml:space="preserve">/ </w:t>
      </w:r>
      <w:proofErr w:type="spellStart"/>
      <w:r>
        <w:t>vnd</w:t>
      </w:r>
      <w:proofErr w:type="spellEnd"/>
      <w:r>
        <w:t xml:space="preserve"> also wir </w:t>
      </w:r>
      <w:proofErr w:type="spellStart"/>
      <w:r>
        <w:t>ain</w:t>
      </w:r>
      <w:proofErr w:type="spellEnd"/>
      <w:r>
        <w:t xml:space="preserve"> </w:t>
      </w:r>
      <w:proofErr w:type="spellStart"/>
      <w:r>
        <w:t>schaffstall</w:t>
      </w:r>
      <w:proofErr w:type="spellEnd"/>
      <w:r>
        <w:t xml:space="preserve"> wurden </w:t>
      </w:r>
      <w:proofErr w:type="spellStart"/>
      <w:r>
        <w:t>vnsers</w:t>
      </w:r>
      <w:proofErr w:type="spellEnd"/>
      <w:r>
        <w:t xml:space="preserve"> </w:t>
      </w:r>
      <w:proofErr w:type="spellStart"/>
      <w:r>
        <w:t>hyrten</w:t>
      </w:r>
      <w:proofErr w:type="spellEnd"/>
      <w:r>
        <w:t xml:space="preserve"> Jesu Christ des legendigen </w:t>
      </w:r>
      <w:proofErr w:type="spellStart"/>
      <w:r>
        <w:t>gottes</w:t>
      </w:r>
      <w:proofErr w:type="spellEnd"/>
      <w:r>
        <w:t xml:space="preserve"> </w:t>
      </w:r>
      <w:proofErr w:type="spellStart"/>
      <w:r>
        <w:t>sun</w:t>
      </w:r>
      <w:proofErr w:type="spellEnd"/>
      <w:r>
        <w:t xml:space="preserve">/ von </w:t>
      </w:r>
      <w:proofErr w:type="spellStart"/>
      <w:r>
        <w:t>yetzan</w:t>
      </w:r>
      <w:proofErr w:type="spellEnd"/>
      <w:r>
        <w:t xml:space="preserve"> in </w:t>
      </w:r>
      <w:proofErr w:type="spellStart"/>
      <w:r>
        <w:t>ewigkait</w:t>
      </w:r>
      <w:proofErr w:type="spellEnd"/>
      <w:r>
        <w:t xml:space="preserve">. AMEN.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08"/>
        <w:gridCol w:w="4467"/>
      </w:tblGrid>
      <w:tr w:rsidR="00771040" w14:paraId="31A87900" w14:textId="77777777" w:rsidTr="00771040">
        <w:trPr>
          <w:tblCellSpacing w:w="15" w:type="dxa"/>
        </w:trPr>
        <w:tc>
          <w:tcPr>
            <w:tcW w:w="0" w:type="auto"/>
            <w:vMerge w:val="restart"/>
            <w:vAlign w:val="center"/>
            <w:hideMark/>
          </w:tcPr>
          <w:p w14:paraId="49A6BE77" w14:textId="77777777" w:rsidR="00771040" w:rsidRDefault="00771040"/>
        </w:tc>
        <w:tc>
          <w:tcPr>
            <w:tcW w:w="0" w:type="auto"/>
            <w:vAlign w:val="center"/>
            <w:hideMark/>
          </w:tcPr>
          <w:p w14:paraId="1CE5A99C" w14:textId="77777777" w:rsidR="00771040" w:rsidRDefault="00771040">
            <w:pPr>
              <w:rPr>
                <w:szCs w:val="24"/>
              </w:rPr>
            </w:pPr>
            <w:proofErr w:type="spellStart"/>
            <w:r>
              <w:t>WAcht</w:t>
            </w:r>
            <w:proofErr w:type="spellEnd"/>
            <w:r>
              <w:t xml:space="preserve"> </w:t>
            </w:r>
            <w:proofErr w:type="spellStart"/>
            <w:r>
              <w:t>auff</w:t>
            </w:r>
            <w:proofErr w:type="spellEnd"/>
            <w:r>
              <w:t xml:space="preserve"> es </w:t>
            </w:r>
            <w:proofErr w:type="spellStart"/>
            <w:r>
              <w:t>nahent</w:t>
            </w:r>
            <w:proofErr w:type="spellEnd"/>
            <w:r>
              <w:t xml:space="preserve"> gen dem tag</w:t>
            </w:r>
          </w:p>
        </w:tc>
      </w:tr>
      <w:tr w:rsidR="00771040" w14:paraId="08D6A8F1" w14:textId="77777777" w:rsidTr="00771040">
        <w:trPr>
          <w:tblCellSpacing w:w="15" w:type="dxa"/>
        </w:trPr>
        <w:tc>
          <w:tcPr>
            <w:tcW w:w="0" w:type="auto"/>
            <w:vMerge/>
            <w:vAlign w:val="center"/>
            <w:hideMark/>
          </w:tcPr>
          <w:p w14:paraId="2736B8BD" w14:textId="77777777" w:rsidR="00771040" w:rsidRDefault="00771040">
            <w:pPr>
              <w:rPr>
                <w:szCs w:val="24"/>
              </w:rPr>
            </w:pPr>
          </w:p>
        </w:tc>
        <w:tc>
          <w:tcPr>
            <w:tcW w:w="0" w:type="auto"/>
            <w:vAlign w:val="center"/>
            <w:hideMark/>
          </w:tcPr>
          <w:p w14:paraId="7959E5ED" w14:textId="77777777" w:rsidR="00771040" w:rsidRDefault="00771040">
            <w:r>
              <w:t xml:space="preserve">Ich hör singen im grünen </w:t>
            </w:r>
            <w:proofErr w:type="spellStart"/>
            <w:r>
              <w:t>hag</w:t>
            </w:r>
            <w:proofErr w:type="spellEnd"/>
          </w:p>
        </w:tc>
      </w:tr>
      <w:tr w:rsidR="00771040" w14:paraId="06D7106F" w14:textId="77777777" w:rsidTr="00771040">
        <w:trPr>
          <w:tblCellSpacing w:w="15" w:type="dxa"/>
        </w:trPr>
        <w:tc>
          <w:tcPr>
            <w:tcW w:w="0" w:type="auto"/>
            <w:vMerge/>
            <w:vAlign w:val="center"/>
            <w:hideMark/>
          </w:tcPr>
          <w:p w14:paraId="2E1BD222" w14:textId="77777777" w:rsidR="00771040" w:rsidRDefault="00771040">
            <w:pPr>
              <w:rPr>
                <w:szCs w:val="24"/>
              </w:rPr>
            </w:pPr>
          </w:p>
        </w:tc>
        <w:tc>
          <w:tcPr>
            <w:tcW w:w="0" w:type="auto"/>
            <w:vAlign w:val="center"/>
            <w:hideMark/>
          </w:tcPr>
          <w:p w14:paraId="7C593F1C" w14:textId="77777777" w:rsidR="00771040" w:rsidRDefault="00771040">
            <w:r>
              <w:t xml:space="preserve">Ain </w:t>
            </w:r>
            <w:proofErr w:type="spellStart"/>
            <w:r>
              <w:t>wunnigkliche</w:t>
            </w:r>
            <w:proofErr w:type="spellEnd"/>
            <w:r>
              <w:t xml:space="preserve"> Nachtigall</w:t>
            </w:r>
          </w:p>
        </w:tc>
      </w:tr>
      <w:tr w:rsidR="00771040" w14:paraId="33CD62FC" w14:textId="77777777" w:rsidTr="00771040">
        <w:trPr>
          <w:tblCellSpacing w:w="15" w:type="dxa"/>
        </w:trPr>
        <w:tc>
          <w:tcPr>
            <w:tcW w:w="0" w:type="auto"/>
            <w:vMerge/>
            <w:vAlign w:val="center"/>
            <w:hideMark/>
          </w:tcPr>
          <w:p w14:paraId="039E1E29" w14:textId="77777777" w:rsidR="00771040" w:rsidRDefault="00771040">
            <w:pPr>
              <w:rPr>
                <w:szCs w:val="24"/>
              </w:rPr>
            </w:pPr>
          </w:p>
        </w:tc>
        <w:tc>
          <w:tcPr>
            <w:tcW w:w="0" w:type="auto"/>
            <w:vAlign w:val="center"/>
            <w:hideMark/>
          </w:tcPr>
          <w:p w14:paraId="63F7C855" w14:textId="77777777" w:rsidR="00771040" w:rsidRDefault="00771040">
            <w:proofErr w:type="spellStart"/>
            <w:r>
              <w:t>Ir</w:t>
            </w:r>
            <w:proofErr w:type="spellEnd"/>
            <w:r>
              <w:t xml:space="preserve"> </w:t>
            </w:r>
            <w:proofErr w:type="spellStart"/>
            <w:r>
              <w:t>stymm</w:t>
            </w:r>
            <w:proofErr w:type="spellEnd"/>
            <w:r>
              <w:t xml:space="preserve"> durchklinget </w:t>
            </w:r>
            <w:proofErr w:type="spellStart"/>
            <w:r>
              <w:t>berg</w:t>
            </w:r>
            <w:proofErr w:type="spellEnd"/>
            <w:r>
              <w:t xml:space="preserve"> </w:t>
            </w:r>
            <w:proofErr w:type="spellStart"/>
            <w:r>
              <w:t>vnd</w:t>
            </w:r>
            <w:proofErr w:type="spellEnd"/>
            <w:r>
              <w:t xml:space="preserve"> </w:t>
            </w:r>
            <w:proofErr w:type="spellStart"/>
            <w:r>
              <w:t>tall</w:t>
            </w:r>
            <w:proofErr w:type="spellEnd"/>
          </w:p>
        </w:tc>
      </w:tr>
      <w:tr w:rsidR="00771040" w14:paraId="401ED755" w14:textId="77777777" w:rsidTr="00771040">
        <w:trPr>
          <w:tblCellSpacing w:w="15" w:type="dxa"/>
        </w:trPr>
        <w:tc>
          <w:tcPr>
            <w:tcW w:w="0" w:type="auto"/>
            <w:vMerge/>
            <w:vAlign w:val="center"/>
            <w:hideMark/>
          </w:tcPr>
          <w:p w14:paraId="695B2BEB" w14:textId="77777777" w:rsidR="00771040" w:rsidRDefault="00771040">
            <w:pPr>
              <w:rPr>
                <w:szCs w:val="24"/>
              </w:rPr>
            </w:pPr>
          </w:p>
        </w:tc>
        <w:tc>
          <w:tcPr>
            <w:tcW w:w="0" w:type="auto"/>
            <w:vAlign w:val="center"/>
            <w:hideMark/>
          </w:tcPr>
          <w:p w14:paraId="69B0D66C" w14:textId="77777777" w:rsidR="00771040" w:rsidRDefault="00771040">
            <w:r>
              <w:t xml:space="preserve">Die </w:t>
            </w:r>
            <w:proofErr w:type="spellStart"/>
            <w:r>
              <w:t>nacht</w:t>
            </w:r>
            <w:proofErr w:type="spellEnd"/>
            <w:r>
              <w:t xml:space="preserve"> </w:t>
            </w:r>
            <w:proofErr w:type="spellStart"/>
            <w:r>
              <w:t>naygt</w:t>
            </w:r>
            <w:proofErr w:type="spellEnd"/>
            <w:r>
              <w:t xml:space="preserve"> sich gen </w:t>
            </w:r>
            <w:proofErr w:type="spellStart"/>
            <w:r>
              <w:t>Occident</w:t>
            </w:r>
            <w:proofErr w:type="spellEnd"/>
          </w:p>
        </w:tc>
      </w:tr>
      <w:tr w:rsidR="00771040" w14:paraId="66A6F31F" w14:textId="77777777" w:rsidTr="00771040">
        <w:trPr>
          <w:tblCellSpacing w:w="15" w:type="dxa"/>
        </w:trPr>
        <w:tc>
          <w:tcPr>
            <w:tcW w:w="0" w:type="auto"/>
            <w:vMerge/>
            <w:vAlign w:val="center"/>
            <w:hideMark/>
          </w:tcPr>
          <w:p w14:paraId="7A37B982" w14:textId="77777777" w:rsidR="00771040" w:rsidRDefault="00771040">
            <w:pPr>
              <w:rPr>
                <w:szCs w:val="24"/>
              </w:rPr>
            </w:pPr>
          </w:p>
        </w:tc>
        <w:tc>
          <w:tcPr>
            <w:tcW w:w="0" w:type="auto"/>
            <w:vAlign w:val="center"/>
            <w:hideMark/>
          </w:tcPr>
          <w:p w14:paraId="46D4A411" w14:textId="77777777" w:rsidR="00771040" w:rsidRDefault="00771040">
            <w:r>
              <w:t xml:space="preserve">Der tag </w:t>
            </w:r>
            <w:proofErr w:type="spellStart"/>
            <w:r>
              <w:t>get</w:t>
            </w:r>
            <w:proofErr w:type="spellEnd"/>
            <w:r>
              <w:t xml:space="preserve"> </w:t>
            </w:r>
            <w:proofErr w:type="spellStart"/>
            <w:r>
              <w:t>auff</w:t>
            </w:r>
            <w:proofErr w:type="spellEnd"/>
            <w:r>
              <w:t xml:space="preserve"> von Orient</w:t>
            </w:r>
          </w:p>
        </w:tc>
      </w:tr>
      <w:tr w:rsidR="00771040" w14:paraId="5CA26B06" w14:textId="77777777" w:rsidTr="00771040">
        <w:trPr>
          <w:tblCellSpacing w:w="15" w:type="dxa"/>
        </w:trPr>
        <w:tc>
          <w:tcPr>
            <w:tcW w:w="0" w:type="auto"/>
            <w:vMerge/>
            <w:vAlign w:val="center"/>
            <w:hideMark/>
          </w:tcPr>
          <w:p w14:paraId="2DC9C906" w14:textId="77777777" w:rsidR="00771040" w:rsidRDefault="00771040">
            <w:pPr>
              <w:rPr>
                <w:szCs w:val="24"/>
              </w:rPr>
            </w:pPr>
          </w:p>
        </w:tc>
        <w:tc>
          <w:tcPr>
            <w:tcW w:w="0" w:type="auto"/>
            <w:vAlign w:val="center"/>
            <w:hideMark/>
          </w:tcPr>
          <w:p w14:paraId="3131C013" w14:textId="77777777" w:rsidR="00771040" w:rsidRDefault="00771040">
            <w:r>
              <w:t xml:space="preserve">Die </w:t>
            </w:r>
            <w:proofErr w:type="spellStart"/>
            <w:r>
              <w:t>rotprünstige</w:t>
            </w:r>
            <w:proofErr w:type="spellEnd"/>
            <w:r>
              <w:t xml:space="preserve"> </w:t>
            </w:r>
            <w:proofErr w:type="spellStart"/>
            <w:r>
              <w:t>morgenröt</w:t>
            </w:r>
            <w:proofErr w:type="spellEnd"/>
          </w:p>
        </w:tc>
      </w:tr>
      <w:tr w:rsidR="00771040" w14:paraId="35E3A46D" w14:textId="77777777" w:rsidTr="00771040">
        <w:trPr>
          <w:tblCellSpacing w:w="15" w:type="dxa"/>
        </w:trPr>
        <w:tc>
          <w:tcPr>
            <w:tcW w:w="0" w:type="auto"/>
            <w:vMerge/>
            <w:vAlign w:val="center"/>
            <w:hideMark/>
          </w:tcPr>
          <w:p w14:paraId="5DF0A204" w14:textId="77777777" w:rsidR="00771040" w:rsidRDefault="00771040">
            <w:pPr>
              <w:rPr>
                <w:szCs w:val="24"/>
              </w:rPr>
            </w:pPr>
          </w:p>
        </w:tc>
        <w:tc>
          <w:tcPr>
            <w:tcW w:w="0" w:type="auto"/>
            <w:vAlign w:val="center"/>
            <w:hideMark/>
          </w:tcPr>
          <w:p w14:paraId="73844F50" w14:textId="77777777" w:rsidR="00771040" w:rsidRDefault="00771040">
            <w:r>
              <w:t xml:space="preserve">Her durch die trüben </w:t>
            </w:r>
            <w:proofErr w:type="spellStart"/>
            <w:r>
              <w:t>wolcken</w:t>
            </w:r>
            <w:proofErr w:type="spellEnd"/>
            <w:r>
              <w:t xml:space="preserve"> </w:t>
            </w:r>
            <w:proofErr w:type="spellStart"/>
            <w:r>
              <w:t>göt</w:t>
            </w:r>
            <w:proofErr w:type="spellEnd"/>
          </w:p>
        </w:tc>
      </w:tr>
      <w:tr w:rsidR="00771040" w14:paraId="228DB6C9" w14:textId="77777777" w:rsidTr="00771040">
        <w:trPr>
          <w:tblCellSpacing w:w="15" w:type="dxa"/>
        </w:trPr>
        <w:tc>
          <w:tcPr>
            <w:tcW w:w="0" w:type="auto"/>
            <w:vMerge/>
            <w:vAlign w:val="center"/>
            <w:hideMark/>
          </w:tcPr>
          <w:p w14:paraId="7927C6E1" w14:textId="77777777" w:rsidR="00771040" w:rsidRDefault="00771040">
            <w:pPr>
              <w:rPr>
                <w:szCs w:val="24"/>
              </w:rPr>
            </w:pPr>
          </w:p>
        </w:tc>
        <w:tc>
          <w:tcPr>
            <w:tcW w:w="0" w:type="auto"/>
            <w:vAlign w:val="center"/>
            <w:hideMark/>
          </w:tcPr>
          <w:p w14:paraId="0605AB6A" w14:textId="77777777" w:rsidR="00771040" w:rsidRDefault="00771040">
            <w:r>
              <w:t xml:space="preserve">Darauß die </w:t>
            </w:r>
            <w:proofErr w:type="spellStart"/>
            <w:r>
              <w:t>liechte</w:t>
            </w:r>
            <w:proofErr w:type="spellEnd"/>
            <w:r>
              <w:t xml:space="preserve"> </w:t>
            </w:r>
            <w:proofErr w:type="spellStart"/>
            <w:r>
              <w:t>Sunn</w:t>
            </w:r>
            <w:proofErr w:type="spellEnd"/>
            <w:r>
              <w:t xml:space="preserve"> thut blicken</w:t>
            </w:r>
          </w:p>
        </w:tc>
      </w:tr>
      <w:tr w:rsidR="00771040" w14:paraId="03322964" w14:textId="77777777" w:rsidTr="00771040">
        <w:trPr>
          <w:tblCellSpacing w:w="15" w:type="dxa"/>
        </w:trPr>
        <w:tc>
          <w:tcPr>
            <w:tcW w:w="0" w:type="auto"/>
            <w:vMerge/>
            <w:vAlign w:val="center"/>
            <w:hideMark/>
          </w:tcPr>
          <w:p w14:paraId="31A9F61E" w14:textId="77777777" w:rsidR="00771040" w:rsidRDefault="00771040">
            <w:pPr>
              <w:rPr>
                <w:szCs w:val="24"/>
              </w:rPr>
            </w:pPr>
          </w:p>
        </w:tc>
        <w:tc>
          <w:tcPr>
            <w:tcW w:w="0" w:type="auto"/>
            <w:vAlign w:val="center"/>
            <w:hideMark/>
          </w:tcPr>
          <w:p w14:paraId="6053A01C" w14:textId="77777777" w:rsidR="00771040" w:rsidRDefault="00771040">
            <w:r>
              <w:t xml:space="preserve">Des </w:t>
            </w:r>
            <w:proofErr w:type="spellStart"/>
            <w:r>
              <w:t>Mones</w:t>
            </w:r>
            <w:proofErr w:type="spellEnd"/>
            <w:r>
              <w:t xml:space="preserve"> schein thut </w:t>
            </w:r>
            <w:proofErr w:type="spellStart"/>
            <w:r>
              <w:t>sy</w:t>
            </w:r>
            <w:proofErr w:type="spellEnd"/>
            <w:r>
              <w:t xml:space="preserve"> verdrücken</w:t>
            </w:r>
          </w:p>
        </w:tc>
      </w:tr>
      <w:tr w:rsidR="00771040" w14:paraId="0F948F91" w14:textId="77777777" w:rsidTr="00771040">
        <w:trPr>
          <w:tblCellSpacing w:w="15" w:type="dxa"/>
        </w:trPr>
        <w:tc>
          <w:tcPr>
            <w:tcW w:w="0" w:type="auto"/>
            <w:vMerge/>
            <w:vAlign w:val="center"/>
            <w:hideMark/>
          </w:tcPr>
          <w:p w14:paraId="366AA54A" w14:textId="77777777" w:rsidR="00771040" w:rsidRDefault="00771040">
            <w:pPr>
              <w:rPr>
                <w:szCs w:val="24"/>
              </w:rPr>
            </w:pPr>
          </w:p>
        </w:tc>
        <w:tc>
          <w:tcPr>
            <w:tcW w:w="0" w:type="auto"/>
            <w:vAlign w:val="center"/>
            <w:hideMark/>
          </w:tcPr>
          <w:p w14:paraId="3453D80F" w14:textId="77777777" w:rsidR="00771040" w:rsidRDefault="00771040">
            <w:r>
              <w:t xml:space="preserve">Der ist </w:t>
            </w:r>
            <w:proofErr w:type="spellStart"/>
            <w:r>
              <w:t>yetz</w:t>
            </w:r>
            <w:proofErr w:type="spellEnd"/>
            <w:r>
              <w:t xml:space="preserve"> worden </w:t>
            </w:r>
            <w:proofErr w:type="spellStart"/>
            <w:r>
              <w:t>blaych</w:t>
            </w:r>
            <w:proofErr w:type="spellEnd"/>
            <w:r>
              <w:t xml:space="preserve"> </w:t>
            </w:r>
            <w:proofErr w:type="spellStart"/>
            <w:r>
              <w:t>vnd</w:t>
            </w:r>
            <w:proofErr w:type="spellEnd"/>
            <w:r>
              <w:t xml:space="preserve"> finster</w:t>
            </w:r>
          </w:p>
        </w:tc>
      </w:tr>
      <w:tr w:rsidR="00771040" w14:paraId="21B8AD62" w14:textId="77777777" w:rsidTr="00771040">
        <w:trPr>
          <w:tblCellSpacing w:w="15" w:type="dxa"/>
        </w:trPr>
        <w:tc>
          <w:tcPr>
            <w:tcW w:w="0" w:type="auto"/>
            <w:vMerge/>
            <w:vAlign w:val="center"/>
            <w:hideMark/>
          </w:tcPr>
          <w:p w14:paraId="51547887" w14:textId="77777777" w:rsidR="00771040" w:rsidRDefault="00771040">
            <w:pPr>
              <w:rPr>
                <w:szCs w:val="24"/>
              </w:rPr>
            </w:pPr>
          </w:p>
        </w:tc>
        <w:tc>
          <w:tcPr>
            <w:tcW w:w="0" w:type="auto"/>
            <w:vAlign w:val="center"/>
            <w:hideMark/>
          </w:tcPr>
          <w:p w14:paraId="30A0BE7E" w14:textId="77777777" w:rsidR="00771040" w:rsidRDefault="00771040">
            <w:r>
              <w:t xml:space="preserve">Der vor mit </w:t>
            </w:r>
            <w:proofErr w:type="spellStart"/>
            <w:r>
              <w:t>seynem</w:t>
            </w:r>
            <w:proofErr w:type="spellEnd"/>
            <w:r>
              <w:t xml:space="preserve"> falschen </w:t>
            </w:r>
            <w:proofErr w:type="spellStart"/>
            <w:r>
              <w:t>glinster</w:t>
            </w:r>
            <w:proofErr w:type="spellEnd"/>
          </w:p>
        </w:tc>
      </w:tr>
      <w:tr w:rsidR="00771040" w14:paraId="4BF614EB" w14:textId="77777777" w:rsidTr="00771040">
        <w:trPr>
          <w:tblCellSpacing w:w="15" w:type="dxa"/>
        </w:trPr>
        <w:tc>
          <w:tcPr>
            <w:tcW w:w="0" w:type="auto"/>
            <w:vMerge/>
            <w:vAlign w:val="center"/>
            <w:hideMark/>
          </w:tcPr>
          <w:p w14:paraId="44E058A0" w14:textId="77777777" w:rsidR="00771040" w:rsidRDefault="00771040">
            <w:pPr>
              <w:rPr>
                <w:szCs w:val="24"/>
              </w:rPr>
            </w:pPr>
          </w:p>
        </w:tc>
        <w:tc>
          <w:tcPr>
            <w:tcW w:w="0" w:type="auto"/>
            <w:vAlign w:val="center"/>
            <w:hideMark/>
          </w:tcPr>
          <w:p w14:paraId="6DB4CBA9" w14:textId="77777777" w:rsidR="00771040" w:rsidRDefault="00771040">
            <w:r>
              <w:t xml:space="preserve">Die </w:t>
            </w:r>
            <w:proofErr w:type="spellStart"/>
            <w:r>
              <w:t>gantzen</w:t>
            </w:r>
            <w:proofErr w:type="spellEnd"/>
            <w:r>
              <w:t xml:space="preserve"> </w:t>
            </w:r>
            <w:proofErr w:type="spellStart"/>
            <w:r>
              <w:t>herd</w:t>
            </w:r>
            <w:proofErr w:type="spellEnd"/>
            <w:r>
              <w:t xml:space="preserve"> schaff hat </w:t>
            </w:r>
            <w:proofErr w:type="spellStart"/>
            <w:r>
              <w:t>geblendt</w:t>
            </w:r>
            <w:proofErr w:type="spellEnd"/>
          </w:p>
        </w:tc>
      </w:tr>
      <w:tr w:rsidR="00771040" w14:paraId="5368AAA8" w14:textId="77777777" w:rsidTr="00771040">
        <w:trPr>
          <w:tblCellSpacing w:w="15" w:type="dxa"/>
        </w:trPr>
        <w:tc>
          <w:tcPr>
            <w:tcW w:w="0" w:type="auto"/>
            <w:vMerge/>
            <w:vAlign w:val="center"/>
            <w:hideMark/>
          </w:tcPr>
          <w:p w14:paraId="3A8D6565" w14:textId="77777777" w:rsidR="00771040" w:rsidRDefault="00771040">
            <w:pPr>
              <w:rPr>
                <w:szCs w:val="24"/>
              </w:rPr>
            </w:pPr>
          </w:p>
        </w:tc>
        <w:tc>
          <w:tcPr>
            <w:tcW w:w="0" w:type="auto"/>
            <w:vAlign w:val="center"/>
            <w:hideMark/>
          </w:tcPr>
          <w:p w14:paraId="5D77AE5A" w14:textId="77777777" w:rsidR="00771040" w:rsidRDefault="00771040">
            <w:r>
              <w:t xml:space="preserve">Das </w:t>
            </w:r>
            <w:proofErr w:type="spellStart"/>
            <w:r>
              <w:t>sy</w:t>
            </w:r>
            <w:proofErr w:type="spellEnd"/>
            <w:r>
              <w:t xml:space="preserve"> sich haben </w:t>
            </w:r>
            <w:proofErr w:type="spellStart"/>
            <w:r>
              <w:t>abgewendt</w:t>
            </w:r>
            <w:proofErr w:type="spellEnd"/>
          </w:p>
        </w:tc>
      </w:tr>
      <w:tr w:rsidR="00771040" w14:paraId="13C3F3DE" w14:textId="77777777" w:rsidTr="00771040">
        <w:trPr>
          <w:tblCellSpacing w:w="15" w:type="dxa"/>
        </w:trPr>
        <w:tc>
          <w:tcPr>
            <w:tcW w:w="0" w:type="auto"/>
            <w:vMerge/>
            <w:vAlign w:val="center"/>
            <w:hideMark/>
          </w:tcPr>
          <w:p w14:paraId="7167C173" w14:textId="77777777" w:rsidR="00771040" w:rsidRDefault="00771040">
            <w:pPr>
              <w:rPr>
                <w:szCs w:val="24"/>
              </w:rPr>
            </w:pPr>
          </w:p>
        </w:tc>
        <w:tc>
          <w:tcPr>
            <w:tcW w:w="0" w:type="auto"/>
            <w:vAlign w:val="center"/>
            <w:hideMark/>
          </w:tcPr>
          <w:p w14:paraId="3475517D" w14:textId="77777777" w:rsidR="00771040" w:rsidRDefault="00771040">
            <w:r>
              <w:t xml:space="preserve">Von </w:t>
            </w:r>
            <w:proofErr w:type="spellStart"/>
            <w:r>
              <w:t>jrem</w:t>
            </w:r>
            <w:proofErr w:type="spellEnd"/>
            <w:r>
              <w:t xml:space="preserve"> </w:t>
            </w:r>
            <w:proofErr w:type="spellStart"/>
            <w:r>
              <w:t>hyrten</w:t>
            </w:r>
            <w:proofErr w:type="spellEnd"/>
            <w:r>
              <w:t xml:space="preserve"> </w:t>
            </w:r>
            <w:proofErr w:type="spellStart"/>
            <w:r>
              <w:t>vnd</w:t>
            </w:r>
            <w:proofErr w:type="spellEnd"/>
            <w:r>
              <w:t xml:space="preserve"> der </w:t>
            </w:r>
            <w:proofErr w:type="spellStart"/>
            <w:r>
              <w:t>wayd</w:t>
            </w:r>
            <w:proofErr w:type="spellEnd"/>
          </w:p>
        </w:tc>
      </w:tr>
      <w:tr w:rsidR="00771040" w14:paraId="3C471FEB" w14:textId="77777777" w:rsidTr="00771040">
        <w:trPr>
          <w:tblCellSpacing w:w="15" w:type="dxa"/>
        </w:trPr>
        <w:tc>
          <w:tcPr>
            <w:tcW w:w="0" w:type="auto"/>
            <w:vMerge/>
            <w:vAlign w:val="center"/>
            <w:hideMark/>
          </w:tcPr>
          <w:p w14:paraId="5F6F3BC0" w14:textId="77777777" w:rsidR="00771040" w:rsidRDefault="00771040">
            <w:pPr>
              <w:rPr>
                <w:szCs w:val="24"/>
              </w:rPr>
            </w:pPr>
          </w:p>
        </w:tc>
        <w:tc>
          <w:tcPr>
            <w:tcW w:w="0" w:type="auto"/>
            <w:vAlign w:val="center"/>
            <w:hideMark/>
          </w:tcPr>
          <w:p w14:paraId="4954261E" w14:textId="77777777" w:rsidR="00771040" w:rsidRDefault="00771040">
            <w:proofErr w:type="spellStart"/>
            <w:r>
              <w:t>Vnd</w:t>
            </w:r>
            <w:proofErr w:type="spellEnd"/>
            <w:r>
              <w:t xml:space="preserve"> haben </w:t>
            </w:r>
            <w:proofErr w:type="spellStart"/>
            <w:r>
              <w:t>sy</w:t>
            </w:r>
            <w:proofErr w:type="spellEnd"/>
            <w:r>
              <w:t xml:space="preserve"> verlassen </w:t>
            </w:r>
            <w:proofErr w:type="spellStart"/>
            <w:r>
              <w:t>bayd</w:t>
            </w:r>
            <w:proofErr w:type="spellEnd"/>
          </w:p>
        </w:tc>
      </w:tr>
      <w:tr w:rsidR="00771040" w14:paraId="377B22D7" w14:textId="77777777" w:rsidTr="00771040">
        <w:trPr>
          <w:tblCellSpacing w:w="15" w:type="dxa"/>
        </w:trPr>
        <w:tc>
          <w:tcPr>
            <w:tcW w:w="0" w:type="auto"/>
            <w:vMerge/>
            <w:vAlign w:val="center"/>
            <w:hideMark/>
          </w:tcPr>
          <w:p w14:paraId="0FA05E1B" w14:textId="77777777" w:rsidR="00771040" w:rsidRDefault="00771040">
            <w:pPr>
              <w:rPr>
                <w:szCs w:val="24"/>
              </w:rPr>
            </w:pPr>
          </w:p>
        </w:tc>
        <w:tc>
          <w:tcPr>
            <w:tcW w:w="0" w:type="auto"/>
            <w:vAlign w:val="center"/>
            <w:hideMark/>
          </w:tcPr>
          <w:p w14:paraId="1646DC39" w14:textId="77777777" w:rsidR="00771040" w:rsidRDefault="00771040">
            <w:proofErr w:type="spellStart"/>
            <w:r>
              <w:t>Synd</w:t>
            </w:r>
            <w:proofErr w:type="spellEnd"/>
            <w:r>
              <w:t xml:space="preserve"> gangen nach des </w:t>
            </w:r>
            <w:proofErr w:type="spellStart"/>
            <w:r>
              <w:t>Mones</w:t>
            </w:r>
            <w:proofErr w:type="spellEnd"/>
            <w:r>
              <w:t xml:space="preserve"> </w:t>
            </w:r>
            <w:proofErr w:type="spellStart"/>
            <w:r>
              <w:t>scheyn</w:t>
            </w:r>
            <w:proofErr w:type="spellEnd"/>
          </w:p>
        </w:tc>
      </w:tr>
      <w:tr w:rsidR="00771040" w14:paraId="5A1012A5" w14:textId="77777777" w:rsidTr="00771040">
        <w:trPr>
          <w:tblCellSpacing w:w="15" w:type="dxa"/>
        </w:trPr>
        <w:tc>
          <w:tcPr>
            <w:tcW w:w="0" w:type="auto"/>
            <w:vMerge/>
            <w:vAlign w:val="center"/>
            <w:hideMark/>
          </w:tcPr>
          <w:p w14:paraId="09F46B6C" w14:textId="77777777" w:rsidR="00771040" w:rsidRDefault="00771040">
            <w:pPr>
              <w:rPr>
                <w:szCs w:val="24"/>
              </w:rPr>
            </w:pPr>
          </w:p>
        </w:tc>
        <w:tc>
          <w:tcPr>
            <w:tcW w:w="0" w:type="auto"/>
            <w:vAlign w:val="center"/>
            <w:hideMark/>
          </w:tcPr>
          <w:p w14:paraId="00C9D57F" w14:textId="77777777" w:rsidR="00771040" w:rsidRDefault="00771040">
            <w:r>
              <w:t xml:space="preserve">In die </w:t>
            </w:r>
            <w:proofErr w:type="spellStart"/>
            <w:r>
              <w:t>wildtnuß</w:t>
            </w:r>
            <w:proofErr w:type="spellEnd"/>
            <w:r>
              <w:t xml:space="preserve"> den </w:t>
            </w:r>
            <w:proofErr w:type="spellStart"/>
            <w:r>
              <w:t>hotzweg</w:t>
            </w:r>
            <w:proofErr w:type="spellEnd"/>
            <w:r>
              <w:t xml:space="preserve"> ein</w:t>
            </w:r>
          </w:p>
        </w:tc>
      </w:tr>
      <w:tr w:rsidR="00771040" w14:paraId="6B5193E9" w14:textId="77777777" w:rsidTr="00771040">
        <w:trPr>
          <w:tblCellSpacing w:w="15" w:type="dxa"/>
        </w:trPr>
        <w:tc>
          <w:tcPr>
            <w:tcW w:w="0" w:type="auto"/>
            <w:vMerge/>
            <w:vAlign w:val="center"/>
            <w:hideMark/>
          </w:tcPr>
          <w:p w14:paraId="35A835E9" w14:textId="77777777" w:rsidR="00771040" w:rsidRDefault="00771040">
            <w:pPr>
              <w:rPr>
                <w:szCs w:val="24"/>
              </w:rPr>
            </w:pPr>
          </w:p>
        </w:tc>
        <w:tc>
          <w:tcPr>
            <w:tcW w:w="0" w:type="auto"/>
            <w:vAlign w:val="center"/>
            <w:hideMark/>
          </w:tcPr>
          <w:p w14:paraId="1128F527" w14:textId="77777777" w:rsidR="00771040" w:rsidRDefault="00771040">
            <w:r>
              <w:t xml:space="preserve">Haben gehört des </w:t>
            </w:r>
            <w:proofErr w:type="spellStart"/>
            <w:r>
              <w:t>löwen</w:t>
            </w:r>
            <w:proofErr w:type="spellEnd"/>
            <w:r>
              <w:t xml:space="preserve"> </w:t>
            </w:r>
            <w:proofErr w:type="spellStart"/>
            <w:r>
              <w:t>stym</w:t>
            </w:r>
            <w:proofErr w:type="spellEnd"/>
          </w:p>
        </w:tc>
      </w:tr>
      <w:tr w:rsidR="00771040" w14:paraId="0C92265E" w14:textId="77777777" w:rsidTr="00771040">
        <w:trPr>
          <w:tblCellSpacing w:w="15" w:type="dxa"/>
        </w:trPr>
        <w:tc>
          <w:tcPr>
            <w:tcW w:w="0" w:type="auto"/>
            <w:vMerge/>
            <w:vAlign w:val="center"/>
            <w:hideMark/>
          </w:tcPr>
          <w:p w14:paraId="33A43B12" w14:textId="77777777" w:rsidR="00771040" w:rsidRDefault="00771040">
            <w:pPr>
              <w:rPr>
                <w:szCs w:val="24"/>
              </w:rPr>
            </w:pPr>
          </w:p>
        </w:tc>
        <w:tc>
          <w:tcPr>
            <w:tcW w:w="0" w:type="auto"/>
            <w:vAlign w:val="center"/>
            <w:hideMark/>
          </w:tcPr>
          <w:p w14:paraId="3E7AEAE5" w14:textId="77777777" w:rsidR="00771040" w:rsidRDefault="00771040">
            <w:proofErr w:type="spellStart"/>
            <w:r>
              <w:t>Vnd</w:t>
            </w:r>
            <w:proofErr w:type="spellEnd"/>
            <w:r>
              <w:t xml:space="preserve"> </w:t>
            </w:r>
            <w:proofErr w:type="spellStart"/>
            <w:r>
              <w:t>seynd</w:t>
            </w:r>
            <w:proofErr w:type="spellEnd"/>
            <w:r>
              <w:t xml:space="preserve"> auch </w:t>
            </w:r>
            <w:proofErr w:type="spellStart"/>
            <w:r>
              <w:t>nachgeuolget</w:t>
            </w:r>
            <w:proofErr w:type="spellEnd"/>
            <w:r>
              <w:t xml:space="preserve"> </w:t>
            </w:r>
            <w:proofErr w:type="spellStart"/>
            <w:r>
              <w:t>jm</w:t>
            </w:r>
            <w:proofErr w:type="spellEnd"/>
          </w:p>
        </w:tc>
      </w:tr>
      <w:tr w:rsidR="00771040" w14:paraId="20467AB6" w14:textId="77777777" w:rsidTr="00771040">
        <w:trPr>
          <w:tblCellSpacing w:w="15" w:type="dxa"/>
        </w:trPr>
        <w:tc>
          <w:tcPr>
            <w:tcW w:w="0" w:type="auto"/>
            <w:vMerge/>
            <w:vAlign w:val="center"/>
            <w:hideMark/>
          </w:tcPr>
          <w:p w14:paraId="5DD68916" w14:textId="77777777" w:rsidR="00771040" w:rsidRDefault="00771040">
            <w:pPr>
              <w:rPr>
                <w:szCs w:val="24"/>
              </w:rPr>
            </w:pPr>
          </w:p>
        </w:tc>
        <w:tc>
          <w:tcPr>
            <w:tcW w:w="0" w:type="auto"/>
            <w:vAlign w:val="center"/>
            <w:hideMark/>
          </w:tcPr>
          <w:p w14:paraId="0A55FFE4" w14:textId="77777777" w:rsidR="00771040" w:rsidRDefault="00771040">
            <w:r>
              <w:t xml:space="preserve">Der </w:t>
            </w:r>
            <w:proofErr w:type="spellStart"/>
            <w:r>
              <w:t>sy</w:t>
            </w:r>
            <w:proofErr w:type="spellEnd"/>
            <w:r>
              <w:t xml:space="preserve"> </w:t>
            </w:r>
            <w:proofErr w:type="spellStart"/>
            <w:r>
              <w:t>gefürt</w:t>
            </w:r>
            <w:proofErr w:type="spellEnd"/>
            <w:r>
              <w:t xml:space="preserve"> hat mit </w:t>
            </w:r>
            <w:proofErr w:type="spellStart"/>
            <w:r>
              <w:t>lüste</w:t>
            </w:r>
            <w:proofErr w:type="spellEnd"/>
          </w:p>
        </w:tc>
      </w:tr>
      <w:tr w:rsidR="00771040" w14:paraId="25A12048" w14:textId="77777777" w:rsidTr="00771040">
        <w:trPr>
          <w:tblCellSpacing w:w="15" w:type="dxa"/>
        </w:trPr>
        <w:tc>
          <w:tcPr>
            <w:tcW w:w="0" w:type="auto"/>
            <w:vMerge/>
            <w:vAlign w:val="center"/>
            <w:hideMark/>
          </w:tcPr>
          <w:p w14:paraId="4ADE6A63" w14:textId="77777777" w:rsidR="00771040" w:rsidRDefault="00771040">
            <w:pPr>
              <w:rPr>
                <w:szCs w:val="24"/>
              </w:rPr>
            </w:pPr>
          </w:p>
        </w:tc>
        <w:tc>
          <w:tcPr>
            <w:tcW w:w="0" w:type="auto"/>
            <w:vAlign w:val="center"/>
            <w:hideMark/>
          </w:tcPr>
          <w:p w14:paraId="51A442BD" w14:textId="77777777" w:rsidR="00771040" w:rsidRDefault="00771040">
            <w:proofErr w:type="spellStart"/>
            <w:r>
              <w:t>Gantz</w:t>
            </w:r>
            <w:proofErr w:type="spellEnd"/>
            <w:r>
              <w:t xml:space="preserve"> </w:t>
            </w:r>
            <w:proofErr w:type="spellStart"/>
            <w:r>
              <w:t>weyt</w:t>
            </w:r>
            <w:proofErr w:type="spellEnd"/>
            <w:r>
              <w:t xml:space="preserve"> </w:t>
            </w:r>
            <w:proofErr w:type="spellStart"/>
            <w:r>
              <w:t>abwegs</w:t>
            </w:r>
            <w:proofErr w:type="spellEnd"/>
            <w:r>
              <w:t xml:space="preserve"> </w:t>
            </w:r>
            <w:proofErr w:type="spellStart"/>
            <w:r>
              <w:t>dieff</w:t>
            </w:r>
            <w:proofErr w:type="spellEnd"/>
            <w:r>
              <w:t xml:space="preserve"> in die wüste</w:t>
            </w:r>
          </w:p>
        </w:tc>
      </w:tr>
      <w:tr w:rsidR="00771040" w14:paraId="2228FB46" w14:textId="77777777" w:rsidTr="00771040">
        <w:trPr>
          <w:tblCellSpacing w:w="15" w:type="dxa"/>
        </w:trPr>
        <w:tc>
          <w:tcPr>
            <w:tcW w:w="0" w:type="auto"/>
            <w:vMerge/>
            <w:vAlign w:val="center"/>
            <w:hideMark/>
          </w:tcPr>
          <w:p w14:paraId="316038E8" w14:textId="77777777" w:rsidR="00771040" w:rsidRDefault="00771040">
            <w:pPr>
              <w:rPr>
                <w:szCs w:val="24"/>
              </w:rPr>
            </w:pPr>
          </w:p>
        </w:tc>
        <w:tc>
          <w:tcPr>
            <w:tcW w:w="0" w:type="auto"/>
            <w:vAlign w:val="center"/>
            <w:hideMark/>
          </w:tcPr>
          <w:p w14:paraId="5373F273" w14:textId="77777777" w:rsidR="00771040" w:rsidRDefault="00771040">
            <w:r>
              <w:t xml:space="preserve">Da habens </w:t>
            </w:r>
            <w:proofErr w:type="spellStart"/>
            <w:r>
              <w:t>jr</w:t>
            </w:r>
            <w:proofErr w:type="spellEnd"/>
            <w:r>
              <w:t xml:space="preserve"> </w:t>
            </w:r>
            <w:proofErr w:type="spellStart"/>
            <w:r>
              <w:t>süeß</w:t>
            </w:r>
            <w:proofErr w:type="spellEnd"/>
            <w:r>
              <w:t xml:space="preserve"> </w:t>
            </w:r>
            <w:proofErr w:type="spellStart"/>
            <w:r>
              <w:t>wayd</w:t>
            </w:r>
            <w:proofErr w:type="spellEnd"/>
            <w:r>
              <w:t xml:space="preserve"> verloren</w:t>
            </w:r>
          </w:p>
        </w:tc>
      </w:tr>
      <w:tr w:rsidR="00771040" w14:paraId="609D7DED" w14:textId="77777777" w:rsidTr="00771040">
        <w:trPr>
          <w:tblCellSpacing w:w="15" w:type="dxa"/>
        </w:trPr>
        <w:tc>
          <w:tcPr>
            <w:tcW w:w="0" w:type="auto"/>
            <w:vMerge/>
            <w:vAlign w:val="center"/>
            <w:hideMark/>
          </w:tcPr>
          <w:p w14:paraId="193C6993" w14:textId="77777777" w:rsidR="00771040" w:rsidRDefault="00771040">
            <w:pPr>
              <w:rPr>
                <w:szCs w:val="24"/>
              </w:rPr>
            </w:pPr>
          </w:p>
        </w:tc>
        <w:tc>
          <w:tcPr>
            <w:tcW w:w="0" w:type="auto"/>
            <w:vAlign w:val="center"/>
            <w:hideMark/>
          </w:tcPr>
          <w:p w14:paraId="3DAAE845" w14:textId="77777777" w:rsidR="00771040" w:rsidRDefault="00771040">
            <w:proofErr w:type="spellStart"/>
            <w:r>
              <w:t>Hond</w:t>
            </w:r>
            <w:proofErr w:type="spellEnd"/>
            <w:r>
              <w:t xml:space="preserve"> </w:t>
            </w:r>
            <w:proofErr w:type="spellStart"/>
            <w:r>
              <w:t>gessen</w:t>
            </w:r>
            <w:proofErr w:type="spellEnd"/>
            <w:r>
              <w:t xml:space="preserve"> </w:t>
            </w:r>
            <w:proofErr w:type="spellStart"/>
            <w:r>
              <w:t>vnkraut</w:t>
            </w:r>
            <w:proofErr w:type="spellEnd"/>
            <w:r>
              <w:t xml:space="preserve"> </w:t>
            </w:r>
            <w:proofErr w:type="spellStart"/>
            <w:r>
              <w:t>dystel</w:t>
            </w:r>
            <w:proofErr w:type="spellEnd"/>
            <w:r>
              <w:t xml:space="preserve"> </w:t>
            </w:r>
            <w:proofErr w:type="spellStart"/>
            <w:r>
              <w:t>doren</w:t>
            </w:r>
            <w:proofErr w:type="spellEnd"/>
          </w:p>
        </w:tc>
      </w:tr>
      <w:tr w:rsidR="00771040" w14:paraId="23E6D5B8" w14:textId="77777777" w:rsidTr="00771040">
        <w:trPr>
          <w:tblCellSpacing w:w="15" w:type="dxa"/>
        </w:trPr>
        <w:tc>
          <w:tcPr>
            <w:tcW w:w="0" w:type="auto"/>
            <w:vMerge/>
            <w:vAlign w:val="center"/>
            <w:hideMark/>
          </w:tcPr>
          <w:p w14:paraId="14F4C54B" w14:textId="77777777" w:rsidR="00771040" w:rsidRDefault="00771040">
            <w:pPr>
              <w:rPr>
                <w:szCs w:val="24"/>
              </w:rPr>
            </w:pPr>
          </w:p>
        </w:tc>
        <w:tc>
          <w:tcPr>
            <w:tcW w:w="0" w:type="auto"/>
            <w:vAlign w:val="center"/>
            <w:hideMark/>
          </w:tcPr>
          <w:p w14:paraId="0D4179B5" w14:textId="77777777" w:rsidR="00771040" w:rsidRDefault="00771040">
            <w:r>
              <w:t xml:space="preserve">Auch legt in der </w:t>
            </w:r>
            <w:proofErr w:type="spellStart"/>
            <w:r>
              <w:t>löw</w:t>
            </w:r>
            <w:proofErr w:type="spellEnd"/>
            <w:r>
              <w:t xml:space="preserve"> strick verborgen</w:t>
            </w:r>
          </w:p>
        </w:tc>
      </w:tr>
      <w:tr w:rsidR="00771040" w14:paraId="7466A13F" w14:textId="77777777" w:rsidTr="00771040">
        <w:trPr>
          <w:tblCellSpacing w:w="15" w:type="dxa"/>
        </w:trPr>
        <w:tc>
          <w:tcPr>
            <w:tcW w:w="0" w:type="auto"/>
            <w:vMerge/>
            <w:vAlign w:val="center"/>
            <w:hideMark/>
          </w:tcPr>
          <w:p w14:paraId="69A1B9D3" w14:textId="77777777" w:rsidR="00771040" w:rsidRDefault="00771040">
            <w:pPr>
              <w:rPr>
                <w:szCs w:val="24"/>
              </w:rPr>
            </w:pPr>
          </w:p>
        </w:tc>
        <w:tc>
          <w:tcPr>
            <w:tcW w:w="0" w:type="auto"/>
            <w:vAlign w:val="center"/>
            <w:hideMark/>
          </w:tcPr>
          <w:p w14:paraId="7C62C684" w14:textId="77777777" w:rsidR="00771040" w:rsidRDefault="00771040">
            <w:r>
              <w:t xml:space="preserve">Darein die schaff </w:t>
            </w:r>
            <w:proofErr w:type="spellStart"/>
            <w:r>
              <w:t>fülen</w:t>
            </w:r>
            <w:proofErr w:type="spellEnd"/>
            <w:r>
              <w:t xml:space="preserve"> mit sorgen</w:t>
            </w:r>
          </w:p>
        </w:tc>
      </w:tr>
      <w:tr w:rsidR="00771040" w14:paraId="454D81AE" w14:textId="77777777" w:rsidTr="00771040">
        <w:trPr>
          <w:tblCellSpacing w:w="15" w:type="dxa"/>
        </w:trPr>
        <w:tc>
          <w:tcPr>
            <w:tcW w:w="0" w:type="auto"/>
            <w:vMerge/>
            <w:vAlign w:val="center"/>
            <w:hideMark/>
          </w:tcPr>
          <w:p w14:paraId="2044F24A" w14:textId="77777777" w:rsidR="00771040" w:rsidRDefault="00771040">
            <w:pPr>
              <w:rPr>
                <w:szCs w:val="24"/>
              </w:rPr>
            </w:pPr>
          </w:p>
        </w:tc>
        <w:tc>
          <w:tcPr>
            <w:tcW w:w="0" w:type="auto"/>
            <w:vAlign w:val="center"/>
            <w:hideMark/>
          </w:tcPr>
          <w:p w14:paraId="100FB2DD" w14:textId="77777777" w:rsidR="00771040" w:rsidRDefault="00771040">
            <w:r>
              <w:t xml:space="preserve">Da </w:t>
            </w:r>
            <w:proofErr w:type="spellStart"/>
            <w:r>
              <w:t>sy</w:t>
            </w:r>
            <w:proofErr w:type="spellEnd"/>
            <w:r>
              <w:t xml:space="preserve"> der </w:t>
            </w:r>
            <w:proofErr w:type="spellStart"/>
            <w:r>
              <w:t>löw</w:t>
            </w:r>
            <w:proofErr w:type="spellEnd"/>
            <w:r>
              <w:t xml:space="preserve"> dann fand verstricket</w:t>
            </w:r>
          </w:p>
        </w:tc>
      </w:tr>
      <w:tr w:rsidR="00771040" w14:paraId="63A6BE6D" w14:textId="77777777" w:rsidTr="00771040">
        <w:trPr>
          <w:tblCellSpacing w:w="15" w:type="dxa"/>
        </w:trPr>
        <w:tc>
          <w:tcPr>
            <w:tcW w:w="0" w:type="auto"/>
            <w:vMerge/>
            <w:vAlign w:val="center"/>
            <w:hideMark/>
          </w:tcPr>
          <w:p w14:paraId="4974CF4B" w14:textId="77777777" w:rsidR="00771040" w:rsidRDefault="00771040">
            <w:pPr>
              <w:rPr>
                <w:szCs w:val="24"/>
              </w:rPr>
            </w:pPr>
          </w:p>
        </w:tc>
        <w:tc>
          <w:tcPr>
            <w:tcW w:w="0" w:type="auto"/>
            <w:vAlign w:val="center"/>
            <w:hideMark/>
          </w:tcPr>
          <w:p w14:paraId="21415D58" w14:textId="77777777" w:rsidR="00771040" w:rsidRDefault="00771040">
            <w:proofErr w:type="spellStart"/>
            <w:r>
              <w:t>Zerryß</w:t>
            </w:r>
            <w:proofErr w:type="spellEnd"/>
            <w:r>
              <w:t xml:space="preserve"> er </w:t>
            </w:r>
            <w:proofErr w:type="spellStart"/>
            <w:r>
              <w:t>sy</w:t>
            </w:r>
            <w:proofErr w:type="spellEnd"/>
            <w:r>
              <w:t xml:space="preserve"> darnach verschlicket</w:t>
            </w:r>
          </w:p>
        </w:tc>
      </w:tr>
      <w:tr w:rsidR="00771040" w14:paraId="10A8DA7E" w14:textId="77777777" w:rsidTr="00771040">
        <w:trPr>
          <w:tblCellSpacing w:w="15" w:type="dxa"/>
        </w:trPr>
        <w:tc>
          <w:tcPr>
            <w:tcW w:w="0" w:type="auto"/>
            <w:vMerge/>
            <w:vAlign w:val="center"/>
            <w:hideMark/>
          </w:tcPr>
          <w:p w14:paraId="0EE4440D" w14:textId="77777777" w:rsidR="00771040" w:rsidRDefault="00771040">
            <w:pPr>
              <w:rPr>
                <w:szCs w:val="24"/>
              </w:rPr>
            </w:pPr>
          </w:p>
        </w:tc>
        <w:tc>
          <w:tcPr>
            <w:tcW w:w="0" w:type="auto"/>
            <w:vAlign w:val="center"/>
            <w:hideMark/>
          </w:tcPr>
          <w:p w14:paraId="66136224" w14:textId="77777777" w:rsidR="00771040" w:rsidRDefault="00771040">
            <w:r>
              <w:t xml:space="preserve">Zu solcher </w:t>
            </w:r>
            <w:proofErr w:type="spellStart"/>
            <w:r>
              <w:t>hut</w:t>
            </w:r>
            <w:proofErr w:type="spellEnd"/>
            <w:r>
              <w:t xml:space="preserve"> haben </w:t>
            </w:r>
            <w:proofErr w:type="spellStart"/>
            <w:r>
              <w:t>geholffe</w:t>
            </w:r>
            <w:proofErr w:type="spellEnd"/>
          </w:p>
        </w:tc>
      </w:tr>
      <w:tr w:rsidR="00771040" w14:paraId="25E4A473" w14:textId="77777777" w:rsidTr="00771040">
        <w:trPr>
          <w:tblCellSpacing w:w="15" w:type="dxa"/>
        </w:trPr>
        <w:tc>
          <w:tcPr>
            <w:tcW w:w="0" w:type="auto"/>
            <w:vMerge/>
            <w:vAlign w:val="center"/>
            <w:hideMark/>
          </w:tcPr>
          <w:p w14:paraId="38D2DE54" w14:textId="77777777" w:rsidR="00771040" w:rsidRDefault="00771040">
            <w:pPr>
              <w:rPr>
                <w:szCs w:val="24"/>
              </w:rPr>
            </w:pPr>
          </w:p>
        </w:tc>
        <w:tc>
          <w:tcPr>
            <w:tcW w:w="0" w:type="auto"/>
            <w:vAlign w:val="center"/>
            <w:hideMark/>
          </w:tcPr>
          <w:p w14:paraId="0CA80C18" w14:textId="77777777" w:rsidR="00771040" w:rsidRDefault="00771040">
            <w:r>
              <w:t xml:space="preserve">Ain </w:t>
            </w:r>
            <w:proofErr w:type="spellStart"/>
            <w:r>
              <w:t>gantzer</w:t>
            </w:r>
            <w:proofErr w:type="spellEnd"/>
            <w:r>
              <w:t xml:space="preserve"> </w:t>
            </w:r>
            <w:proofErr w:type="spellStart"/>
            <w:r>
              <w:t>hauff</w:t>
            </w:r>
            <w:proofErr w:type="spellEnd"/>
            <w:r>
              <w:t xml:space="preserve"> </w:t>
            </w:r>
            <w:proofErr w:type="spellStart"/>
            <w:r>
              <w:t>reyssender</w:t>
            </w:r>
            <w:proofErr w:type="spellEnd"/>
            <w:r>
              <w:t xml:space="preserve"> </w:t>
            </w:r>
            <w:proofErr w:type="spellStart"/>
            <w:r>
              <w:t>wolffe</w:t>
            </w:r>
            <w:proofErr w:type="spellEnd"/>
          </w:p>
        </w:tc>
      </w:tr>
      <w:tr w:rsidR="00771040" w14:paraId="0B59EA71" w14:textId="77777777" w:rsidTr="00771040">
        <w:trPr>
          <w:tblCellSpacing w:w="15" w:type="dxa"/>
        </w:trPr>
        <w:tc>
          <w:tcPr>
            <w:tcW w:w="0" w:type="auto"/>
            <w:vMerge/>
            <w:vAlign w:val="center"/>
            <w:hideMark/>
          </w:tcPr>
          <w:p w14:paraId="4F859E4D" w14:textId="77777777" w:rsidR="00771040" w:rsidRDefault="00771040">
            <w:pPr>
              <w:rPr>
                <w:szCs w:val="24"/>
              </w:rPr>
            </w:pPr>
          </w:p>
        </w:tc>
        <w:tc>
          <w:tcPr>
            <w:tcW w:w="0" w:type="auto"/>
            <w:vAlign w:val="center"/>
            <w:hideMark/>
          </w:tcPr>
          <w:p w14:paraId="5416D799" w14:textId="77777777" w:rsidR="00771040" w:rsidRDefault="00771040">
            <w:r>
              <w:t xml:space="preserve">Haben die </w:t>
            </w:r>
            <w:proofErr w:type="spellStart"/>
            <w:r>
              <w:t>ellend</w:t>
            </w:r>
            <w:proofErr w:type="spellEnd"/>
            <w:r>
              <w:t xml:space="preserve"> </w:t>
            </w:r>
            <w:proofErr w:type="spellStart"/>
            <w:r>
              <w:t>heerd</w:t>
            </w:r>
            <w:proofErr w:type="spellEnd"/>
            <w:r>
              <w:t xml:space="preserve"> besessen</w:t>
            </w:r>
          </w:p>
        </w:tc>
      </w:tr>
      <w:tr w:rsidR="00771040" w14:paraId="57BC8D68" w14:textId="77777777" w:rsidTr="00771040">
        <w:trPr>
          <w:tblCellSpacing w:w="15" w:type="dxa"/>
        </w:trPr>
        <w:tc>
          <w:tcPr>
            <w:tcW w:w="0" w:type="auto"/>
            <w:vMerge/>
            <w:vAlign w:val="center"/>
            <w:hideMark/>
          </w:tcPr>
          <w:p w14:paraId="1383AD12" w14:textId="77777777" w:rsidR="00771040" w:rsidRDefault="00771040">
            <w:pPr>
              <w:rPr>
                <w:szCs w:val="24"/>
              </w:rPr>
            </w:pPr>
          </w:p>
        </w:tc>
        <w:tc>
          <w:tcPr>
            <w:tcW w:w="0" w:type="auto"/>
            <w:vAlign w:val="center"/>
            <w:hideMark/>
          </w:tcPr>
          <w:p w14:paraId="3D9351F9" w14:textId="77777777" w:rsidR="00771040" w:rsidRDefault="00771040">
            <w:r>
              <w:t xml:space="preserve">Mit scheren </w:t>
            </w:r>
            <w:proofErr w:type="spellStart"/>
            <w:r>
              <w:t>melcken</w:t>
            </w:r>
            <w:proofErr w:type="spellEnd"/>
            <w:r>
              <w:t xml:space="preserve"> schinden fressen</w:t>
            </w:r>
          </w:p>
        </w:tc>
      </w:tr>
      <w:tr w:rsidR="00771040" w14:paraId="735A3564" w14:textId="77777777" w:rsidTr="00771040">
        <w:trPr>
          <w:tblCellSpacing w:w="15" w:type="dxa"/>
        </w:trPr>
        <w:tc>
          <w:tcPr>
            <w:tcW w:w="0" w:type="auto"/>
            <w:vMerge/>
            <w:vAlign w:val="center"/>
            <w:hideMark/>
          </w:tcPr>
          <w:p w14:paraId="7789A159" w14:textId="77777777" w:rsidR="00771040" w:rsidRDefault="00771040">
            <w:pPr>
              <w:rPr>
                <w:szCs w:val="24"/>
              </w:rPr>
            </w:pPr>
          </w:p>
        </w:tc>
        <w:tc>
          <w:tcPr>
            <w:tcW w:w="0" w:type="auto"/>
            <w:vAlign w:val="center"/>
            <w:hideMark/>
          </w:tcPr>
          <w:p w14:paraId="75FFD9FA" w14:textId="77777777" w:rsidR="00771040" w:rsidRDefault="00771040">
            <w:r>
              <w:t xml:space="preserve">Auch lagen </w:t>
            </w:r>
            <w:proofErr w:type="spellStart"/>
            <w:r>
              <w:t>vil</w:t>
            </w:r>
            <w:proofErr w:type="spellEnd"/>
            <w:r>
              <w:t xml:space="preserve"> schlangen im </w:t>
            </w:r>
            <w:proofErr w:type="spellStart"/>
            <w:r>
              <w:t>graß</w:t>
            </w:r>
            <w:proofErr w:type="spellEnd"/>
          </w:p>
        </w:tc>
      </w:tr>
      <w:tr w:rsidR="00771040" w14:paraId="1D8A143F" w14:textId="77777777" w:rsidTr="00771040">
        <w:trPr>
          <w:tblCellSpacing w:w="15" w:type="dxa"/>
        </w:trPr>
        <w:tc>
          <w:tcPr>
            <w:tcW w:w="0" w:type="auto"/>
            <w:vMerge/>
            <w:vAlign w:val="center"/>
            <w:hideMark/>
          </w:tcPr>
          <w:p w14:paraId="66BF3AFB" w14:textId="77777777" w:rsidR="00771040" w:rsidRDefault="00771040">
            <w:pPr>
              <w:rPr>
                <w:szCs w:val="24"/>
              </w:rPr>
            </w:pPr>
          </w:p>
        </w:tc>
        <w:tc>
          <w:tcPr>
            <w:tcW w:w="0" w:type="auto"/>
            <w:vAlign w:val="center"/>
            <w:hideMark/>
          </w:tcPr>
          <w:p w14:paraId="5146A08D" w14:textId="77777777" w:rsidR="00771040" w:rsidRDefault="00771040">
            <w:r>
              <w:t xml:space="preserve">Sogen die schaff on </w:t>
            </w:r>
            <w:proofErr w:type="spellStart"/>
            <w:r>
              <w:t>vnderlaß</w:t>
            </w:r>
            <w:proofErr w:type="spellEnd"/>
          </w:p>
        </w:tc>
      </w:tr>
      <w:tr w:rsidR="00771040" w14:paraId="3113C076" w14:textId="77777777" w:rsidTr="00771040">
        <w:trPr>
          <w:tblCellSpacing w:w="15" w:type="dxa"/>
        </w:trPr>
        <w:tc>
          <w:tcPr>
            <w:tcW w:w="0" w:type="auto"/>
            <w:vMerge/>
            <w:vAlign w:val="center"/>
            <w:hideMark/>
          </w:tcPr>
          <w:p w14:paraId="55377241" w14:textId="77777777" w:rsidR="00771040" w:rsidRDefault="00771040">
            <w:pPr>
              <w:rPr>
                <w:szCs w:val="24"/>
              </w:rPr>
            </w:pPr>
          </w:p>
        </w:tc>
        <w:tc>
          <w:tcPr>
            <w:tcW w:w="0" w:type="auto"/>
            <w:vAlign w:val="center"/>
            <w:hideMark/>
          </w:tcPr>
          <w:p w14:paraId="4B26F863" w14:textId="77777777" w:rsidR="00771040" w:rsidRDefault="00771040">
            <w:r>
              <w:t xml:space="preserve">Durch all </w:t>
            </w:r>
            <w:proofErr w:type="spellStart"/>
            <w:r>
              <w:t>gelyd</w:t>
            </w:r>
            <w:proofErr w:type="spellEnd"/>
            <w:r>
              <w:t xml:space="preserve"> biß </w:t>
            </w:r>
            <w:proofErr w:type="spellStart"/>
            <w:r>
              <w:t>auff</w:t>
            </w:r>
            <w:proofErr w:type="spellEnd"/>
            <w:r>
              <w:t xml:space="preserve"> das </w:t>
            </w:r>
            <w:proofErr w:type="spellStart"/>
            <w:r>
              <w:t>marck</w:t>
            </w:r>
            <w:proofErr w:type="spellEnd"/>
          </w:p>
        </w:tc>
      </w:tr>
      <w:tr w:rsidR="00771040" w14:paraId="533C5EC0" w14:textId="77777777" w:rsidTr="00771040">
        <w:trPr>
          <w:tblCellSpacing w:w="15" w:type="dxa"/>
        </w:trPr>
        <w:tc>
          <w:tcPr>
            <w:tcW w:w="0" w:type="auto"/>
            <w:vMerge/>
            <w:vAlign w:val="center"/>
            <w:hideMark/>
          </w:tcPr>
          <w:p w14:paraId="5DCB482E" w14:textId="77777777" w:rsidR="00771040" w:rsidRDefault="00771040">
            <w:pPr>
              <w:rPr>
                <w:szCs w:val="24"/>
              </w:rPr>
            </w:pPr>
          </w:p>
        </w:tc>
        <w:tc>
          <w:tcPr>
            <w:tcW w:w="0" w:type="auto"/>
            <w:vAlign w:val="center"/>
            <w:hideMark/>
          </w:tcPr>
          <w:p w14:paraId="5A9CFA54" w14:textId="77777777" w:rsidR="00771040" w:rsidRDefault="00771040">
            <w:r>
              <w:t xml:space="preserve">Des wurden die schaff dürr </w:t>
            </w:r>
            <w:proofErr w:type="spellStart"/>
            <w:r>
              <w:t>vnd</w:t>
            </w:r>
            <w:proofErr w:type="spellEnd"/>
            <w:r>
              <w:t xml:space="preserve"> </w:t>
            </w:r>
            <w:proofErr w:type="spellStart"/>
            <w:r>
              <w:t>arck</w:t>
            </w:r>
            <w:proofErr w:type="spellEnd"/>
          </w:p>
        </w:tc>
      </w:tr>
      <w:tr w:rsidR="00771040" w14:paraId="612D5C39" w14:textId="77777777" w:rsidTr="00771040">
        <w:trPr>
          <w:tblCellSpacing w:w="15" w:type="dxa"/>
        </w:trPr>
        <w:tc>
          <w:tcPr>
            <w:tcW w:w="0" w:type="auto"/>
            <w:vMerge/>
            <w:vAlign w:val="center"/>
            <w:hideMark/>
          </w:tcPr>
          <w:p w14:paraId="4E0BDDB7" w14:textId="77777777" w:rsidR="00771040" w:rsidRDefault="00771040">
            <w:pPr>
              <w:rPr>
                <w:szCs w:val="24"/>
              </w:rPr>
            </w:pPr>
          </w:p>
        </w:tc>
        <w:tc>
          <w:tcPr>
            <w:tcW w:w="0" w:type="auto"/>
            <w:vAlign w:val="center"/>
            <w:hideMark/>
          </w:tcPr>
          <w:p w14:paraId="384599E3" w14:textId="77777777" w:rsidR="00771040" w:rsidRDefault="00771040">
            <w:r>
              <w:t xml:space="preserve">Durch </w:t>
            </w:r>
            <w:proofErr w:type="spellStart"/>
            <w:r>
              <w:t>auß</w:t>
            </w:r>
            <w:proofErr w:type="spellEnd"/>
            <w:r>
              <w:t xml:space="preserve"> </w:t>
            </w:r>
            <w:proofErr w:type="spellStart"/>
            <w:r>
              <w:t>vnd</w:t>
            </w:r>
            <w:proofErr w:type="spellEnd"/>
            <w:r>
              <w:t xml:space="preserve"> </w:t>
            </w:r>
            <w:proofErr w:type="spellStart"/>
            <w:r>
              <w:t>auß</w:t>
            </w:r>
            <w:proofErr w:type="spellEnd"/>
            <w:r>
              <w:t xml:space="preserve"> die lange </w:t>
            </w:r>
            <w:proofErr w:type="spellStart"/>
            <w:r>
              <w:t>nacht</w:t>
            </w:r>
            <w:proofErr w:type="spellEnd"/>
          </w:p>
        </w:tc>
      </w:tr>
      <w:tr w:rsidR="00771040" w14:paraId="779EEDAB" w14:textId="77777777" w:rsidTr="00771040">
        <w:trPr>
          <w:tblCellSpacing w:w="15" w:type="dxa"/>
        </w:trPr>
        <w:tc>
          <w:tcPr>
            <w:tcW w:w="0" w:type="auto"/>
            <w:vMerge/>
            <w:vAlign w:val="center"/>
            <w:hideMark/>
          </w:tcPr>
          <w:p w14:paraId="2437F0D8" w14:textId="77777777" w:rsidR="00771040" w:rsidRDefault="00771040">
            <w:pPr>
              <w:rPr>
                <w:szCs w:val="24"/>
              </w:rPr>
            </w:pPr>
          </w:p>
        </w:tc>
        <w:tc>
          <w:tcPr>
            <w:tcW w:w="0" w:type="auto"/>
            <w:vAlign w:val="center"/>
            <w:hideMark/>
          </w:tcPr>
          <w:p w14:paraId="111F44CC" w14:textId="77777777" w:rsidR="00771040" w:rsidRDefault="00771040">
            <w:proofErr w:type="spellStart"/>
            <w:r>
              <w:t>Vnd</w:t>
            </w:r>
            <w:proofErr w:type="spellEnd"/>
            <w:r>
              <w:t xml:space="preserve"> </w:t>
            </w:r>
            <w:proofErr w:type="spellStart"/>
            <w:r>
              <w:t>synd</w:t>
            </w:r>
            <w:proofErr w:type="spellEnd"/>
            <w:r>
              <w:t xml:space="preserve"> auch aller erst erwacht</w:t>
            </w:r>
          </w:p>
        </w:tc>
      </w:tr>
      <w:tr w:rsidR="00771040" w14:paraId="11845B2A" w14:textId="77777777" w:rsidTr="00771040">
        <w:trPr>
          <w:tblCellSpacing w:w="15" w:type="dxa"/>
        </w:trPr>
        <w:tc>
          <w:tcPr>
            <w:tcW w:w="0" w:type="auto"/>
            <w:vMerge/>
            <w:vAlign w:val="center"/>
            <w:hideMark/>
          </w:tcPr>
          <w:p w14:paraId="2710B5BB" w14:textId="77777777" w:rsidR="00771040" w:rsidRDefault="00771040">
            <w:pPr>
              <w:rPr>
                <w:szCs w:val="24"/>
              </w:rPr>
            </w:pPr>
          </w:p>
        </w:tc>
        <w:tc>
          <w:tcPr>
            <w:tcW w:w="0" w:type="auto"/>
            <w:vAlign w:val="center"/>
            <w:hideMark/>
          </w:tcPr>
          <w:p w14:paraId="47187D1B" w14:textId="77777777" w:rsidR="00771040" w:rsidRDefault="00771040">
            <w:r>
              <w:t xml:space="preserve">So die </w:t>
            </w:r>
            <w:proofErr w:type="spellStart"/>
            <w:r>
              <w:t>NAchtigall</w:t>
            </w:r>
            <w:proofErr w:type="spellEnd"/>
            <w:r>
              <w:t xml:space="preserve"> so hell </w:t>
            </w:r>
            <w:proofErr w:type="spellStart"/>
            <w:r>
              <w:t>synget</w:t>
            </w:r>
            <w:proofErr w:type="spellEnd"/>
          </w:p>
        </w:tc>
      </w:tr>
      <w:tr w:rsidR="00771040" w14:paraId="4CCEC6B4" w14:textId="77777777" w:rsidTr="00771040">
        <w:trPr>
          <w:tblCellSpacing w:w="15" w:type="dxa"/>
        </w:trPr>
        <w:tc>
          <w:tcPr>
            <w:tcW w:w="0" w:type="auto"/>
            <w:vMerge/>
            <w:vAlign w:val="center"/>
            <w:hideMark/>
          </w:tcPr>
          <w:p w14:paraId="1DAA1262" w14:textId="77777777" w:rsidR="00771040" w:rsidRDefault="00771040">
            <w:pPr>
              <w:rPr>
                <w:szCs w:val="24"/>
              </w:rPr>
            </w:pPr>
          </w:p>
        </w:tc>
        <w:tc>
          <w:tcPr>
            <w:tcW w:w="0" w:type="auto"/>
            <w:vAlign w:val="center"/>
            <w:hideMark/>
          </w:tcPr>
          <w:p w14:paraId="208FEEF4" w14:textId="77777777" w:rsidR="00771040" w:rsidRDefault="00771040">
            <w:proofErr w:type="spellStart"/>
            <w:r>
              <w:t>Vnd</w:t>
            </w:r>
            <w:proofErr w:type="spellEnd"/>
            <w:r>
              <w:t xml:space="preserve"> des </w:t>
            </w:r>
            <w:proofErr w:type="spellStart"/>
            <w:r>
              <w:t>tages</w:t>
            </w:r>
            <w:proofErr w:type="spellEnd"/>
            <w:r>
              <w:t xml:space="preserve"> </w:t>
            </w:r>
            <w:proofErr w:type="spellStart"/>
            <w:r>
              <w:t>gelentz</w:t>
            </w:r>
            <w:proofErr w:type="spellEnd"/>
            <w:r>
              <w:t xml:space="preserve"> her dringet</w:t>
            </w:r>
          </w:p>
        </w:tc>
      </w:tr>
      <w:tr w:rsidR="00771040" w14:paraId="506CF040" w14:textId="77777777" w:rsidTr="00771040">
        <w:trPr>
          <w:tblCellSpacing w:w="15" w:type="dxa"/>
        </w:trPr>
        <w:tc>
          <w:tcPr>
            <w:tcW w:w="0" w:type="auto"/>
            <w:vMerge/>
            <w:vAlign w:val="center"/>
            <w:hideMark/>
          </w:tcPr>
          <w:p w14:paraId="33A9CCD8" w14:textId="77777777" w:rsidR="00771040" w:rsidRDefault="00771040">
            <w:pPr>
              <w:rPr>
                <w:szCs w:val="24"/>
              </w:rPr>
            </w:pPr>
          </w:p>
        </w:tc>
        <w:tc>
          <w:tcPr>
            <w:tcW w:w="0" w:type="auto"/>
            <w:vAlign w:val="center"/>
            <w:hideMark/>
          </w:tcPr>
          <w:p w14:paraId="14245210" w14:textId="77777777" w:rsidR="00771040" w:rsidRDefault="00771040">
            <w:r>
              <w:t xml:space="preserve">Der den </w:t>
            </w:r>
            <w:proofErr w:type="spellStart"/>
            <w:r>
              <w:t>löwen</w:t>
            </w:r>
            <w:proofErr w:type="spellEnd"/>
            <w:r>
              <w:t xml:space="preserve"> </w:t>
            </w:r>
            <w:proofErr w:type="spellStart"/>
            <w:r>
              <w:t>zukennen</w:t>
            </w:r>
            <w:proofErr w:type="spellEnd"/>
            <w:r>
              <w:t xml:space="preserve"> </w:t>
            </w:r>
            <w:proofErr w:type="spellStart"/>
            <w:r>
              <w:t>geyt</w:t>
            </w:r>
            <w:proofErr w:type="spellEnd"/>
          </w:p>
        </w:tc>
      </w:tr>
      <w:tr w:rsidR="00771040" w14:paraId="026FAF47" w14:textId="77777777" w:rsidTr="00771040">
        <w:trPr>
          <w:tblCellSpacing w:w="15" w:type="dxa"/>
        </w:trPr>
        <w:tc>
          <w:tcPr>
            <w:tcW w:w="0" w:type="auto"/>
            <w:vMerge/>
            <w:vAlign w:val="center"/>
            <w:hideMark/>
          </w:tcPr>
          <w:p w14:paraId="7E49A92E" w14:textId="77777777" w:rsidR="00771040" w:rsidRDefault="00771040">
            <w:pPr>
              <w:rPr>
                <w:szCs w:val="24"/>
              </w:rPr>
            </w:pPr>
          </w:p>
        </w:tc>
        <w:tc>
          <w:tcPr>
            <w:tcW w:w="0" w:type="auto"/>
            <w:vAlign w:val="center"/>
            <w:hideMark/>
          </w:tcPr>
          <w:p w14:paraId="6AEC330F" w14:textId="77777777" w:rsidR="00771040" w:rsidRDefault="00771040">
            <w:r>
              <w:t xml:space="preserve">Die </w:t>
            </w:r>
            <w:proofErr w:type="spellStart"/>
            <w:r>
              <w:t>wolff</w:t>
            </w:r>
            <w:proofErr w:type="spellEnd"/>
            <w:r>
              <w:t xml:space="preserve"> </w:t>
            </w:r>
            <w:proofErr w:type="spellStart"/>
            <w:r>
              <w:t>vnd</w:t>
            </w:r>
            <w:proofErr w:type="spellEnd"/>
            <w:r>
              <w:t xml:space="preserve"> auch </w:t>
            </w:r>
            <w:proofErr w:type="spellStart"/>
            <w:r>
              <w:t>jr</w:t>
            </w:r>
            <w:proofErr w:type="spellEnd"/>
            <w:r>
              <w:t xml:space="preserve"> falsche </w:t>
            </w:r>
            <w:proofErr w:type="spellStart"/>
            <w:r>
              <w:t>weyd</w:t>
            </w:r>
            <w:proofErr w:type="spellEnd"/>
          </w:p>
        </w:tc>
      </w:tr>
      <w:tr w:rsidR="00771040" w14:paraId="2E78567E" w14:textId="77777777" w:rsidTr="00771040">
        <w:trPr>
          <w:tblCellSpacing w:w="15" w:type="dxa"/>
        </w:trPr>
        <w:tc>
          <w:tcPr>
            <w:tcW w:w="0" w:type="auto"/>
            <w:vMerge/>
            <w:vAlign w:val="center"/>
            <w:hideMark/>
          </w:tcPr>
          <w:p w14:paraId="11A3EEC4" w14:textId="77777777" w:rsidR="00771040" w:rsidRDefault="00771040">
            <w:pPr>
              <w:rPr>
                <w:szCs w:val="24"/>
              </w:rPr>
            </w:pPr>
          </w:p>
        </w:tc>
        <w:tc>
          <w:tcPr>
            <w:tcW w:w="0" w:type="auto"/>
            <w:vAlign w:val="center"/>
            <w:hideMark/>
          </w:tcPr>
          <w:p w14:paraId="590BA2FB" w14:textId="77777777" w:rsidR="00771040" w:rsidRDefault="00771040">
            <w:r>
              <w:t xml:space="preserve">Des ist der </w:t>
            </w:r>
            <w:proofErr w:type="spellStart"/>
            <w:r>
              <w:t>grymmig</w:t>
            </w:r>
            <w:proofErr w:type="spellEnd"/>
            <w:r>
              <w:t xml:space="preserve"> </w:t>
            </w:r>
            <w:proofErr w:type="spellStart"/>
            <w:r>
              <w:t>löw</w:t>
            </w:r>
            <w:proofErr w:type="spellEnd"/>
            <w:r>
              <w:t xml:space="preserve"> erwacht</w:t>
            </w:r>
          </w:p>
        </w:tc>
      </w:tr>
      <w:tr w:rsidR="00771040" w14:paraId="3E885F85" w14:textId="77777777" w:rsidTr="00771040">
        <w:trPr>
          <w:tblCellSpacing w:w="15" w:type="dxa"/>
        </w:trPr>
        <w:tc>
          <w:tcPr>
            <w:tcW w:w="0" w:type="auto"/>
            <w:vMerge/>
            <w:vAlign w:val="center"/>
            <w:hideMark/>
          </w:tcPr>
          <w:p w14:paraId="599AFB69" w14:textId="77777777" w:rsidR="00771040" w:rsidRDefault="00771040">
            <w:pPr>
              <w:rPr>
                <w:szCs w:val="24"/>
              </w:rPr>
            </w:pPr>
          </w:p>
        </w:tc>
        <w:tc>
          <w:tcPr>
            <w:tcW w:w="0" w:type="auto"/>
            <w:vAlign w:val="center"/>
            <w:hideMark/>
          </w:tcPr>
          <w:p w14:paraId="29ABCA9B" w14:textId="77777777" w:rsidR="00771040" w:rsidRDefault="00771040">
            <w:r>
              <w:t xml:space="preserve">Er </w:t>
            </w:r>
            <w:proofErr w:type="spellStart"/>
            <w:r>
              <w:t>luet</w:t>
            </w:r>
            <w:proofErr w:type="spellEnd"/>
            <w:r>
              <w:t xml:space="preserve"> </w:t>
            </w:r>
            <w:proofErr w:type="spellStart"/>
            <w:r>
              <w:t>vnd</w:t>
            </w:r>
            <w:proofErr w:type="spellEnd"/>
            <w:r>
              <w:t xml:space="preserve"> ist </w:t>
            </w:r>
            <w:proofErr w:type="spellStart"/>
            <w:r>
              <w:t>vngeschlacht</w:t>
            </w:r>
            <w:proofErr w:type="spellEnd"/>
          </w:p>
        </w:tc>
      </w:tr>
      <w:tr w:rsidR="00771040" w14:paraId="70709D1B" w14:textId="77777777" w:rsidTr="00771040">
        <w:trPr>
          <w:tblCellSpacing w:w="15" w:type="dxa"/>
        </w:trPr>
        <w:tc>
          <w:tcPr>
            <w:tcW w:w="0" w:type="auto"/>
            <w:vMerge/>
            <w:vAlign w:val="center"/>
            <w:hideMark/>
          </w:tcPr>
          <w:p w14:paraId="10C54889" w14:textId="77777777" w:rsidR="00771040" w:rsidRDefault="00771040">
            <w:pPr>
              <w:rPr>
                <w:szCs w:val="24"/>
              </w:rPr>
            </w:pPr>
          </w:p>
        </w:tc>
        <w:tc>
          <w:tcPr>
            <w:tcW w:w="0" w:type="auto"/>
            <w:vAlign w:val="center"/>
            <w:hideMark/>
          </w:tcPr>
          <w:p w14:paraId="7B7C73BA" w14:textId="77777777" w:rsidR="00771040" w:rsidRDefault="00771040">
            <w:proofErr w:type="spellStart"/>
            <w:r>
              <w:t>Vber</w:t>
            </w:r>
            <w:proofErr w:type="spellEnd"/>
            <w:r>
              <w:t xml:space="preserve"> der Nachtigall </w:t>
            </w:r>
            <w:proofErr w:type="spellStart"/>
            <w:r>
              <w:t>gesang</w:t>
            </w:r>
            <w:proofErr w:type="spellEnd"/>
          </w:p>
        </w:tc>
      </w:tr>
      <w:tr w:rsidR="00771040" w14:paraId="7AF876F6" w14:textId="77777777" w:rsidTr="00771040">
        <w:trPr>
          <w:tblCellSpacing w:w="15" w:type="dxa"/>
        </w:trPr>
        <w:tc>
          <w:tcPr>
            <w:tcW w:w="0" w:type="auto"/>
            <w:vMerge/>
            <w:vAlign w:val="center"/>
            <w:hideMark/>
          </w:tcPr>
          <w:p w14:paraId="2B47FC70" w14:textId="77777777" w:rsidR="00771040" w:rsidRDefault="00771040">
            <w:pPr>
              <w:rPr>
                <w:szCs w:val="24"/>
              </w:rPr>
            </w:pPr>
          </w:p>
        </w:tc>
        <w:tc>
          <w:tcPr>
            <w:tcW w:w="0" w:type="auto"/>
            <w:vAlign w:val="center"/>
            <w:hideMark/>
          </w:tcPr>
          <w:p w14:paraId="03AC1042" w14:textId="77777777" w:rsidR="00771040" w:rsidRDefault="00771040">
            <w:r>
              <w:t xml:space="preserve">Das </w:t>
            </w:r>
            <w:proofErr w:type="spellStart"/>
            <w:r>
              <w:t>sy</w:t>
            </w:r>
            <w:proofErr w:type="spellEnd"/>
            <w:r>
              <w:t xml:space="preserve"> </w:t>
            </w:r>
            <w:proofErr w:type="spellStart"/>
            <w:r>
              <w:t>meldt</w:t>
            </w:r>
            <w:proofErr w:type="spellEnd"/>
            <w:r>
              <w:t xml:space="preserve"> der </w:t>
            </w:r>
            <w:proofErr w:type="spellStart"/>
            <w:r>
              <w:t>Sunnen</w:t>
            </w:r>
            <w:proofErr w:type="spellEnd"/>
            <w:r>
              <w:t xml:space="preserve"> </w:t>
            </w:r>
            <w:proofErr w:type="spellStart"/>
            <w:r>
              <w:t>auffgang</w:t>
            </w:r>
            <w:proofErr w:type="spellEnd"/>
          </w:p>
        </w:tc>
      </w:tr>
      <w:tr w:rsidR="00771040" w14:paraId="2D2D9AB6" w14:textId="77777777" w:rsidTr="00771040">
        <w:trPr>
          <w:tblCellSpacing w:w="15" w:type="dxa"/>
        </w:trPr>
        <w:tc>
          <w:tcPr>
            <w:tcW w:w="0" w:type="auto"/>
            <w:vMerge/>
            <w:vAlign w:val="center"/>
            <w:hideMark/>
          </w:tcPr>
          <w:p w14:paraId="28F8A40B" w14:textId="77777777" w:rsidR="00771040" w:rsidRDefault="00771040">
            <w:pPr>
              <w:rPr>
                <w:szCs w:val="24"/>
              </w:rPr>
            </w:pPr>
          </w:p>
        </w:tc>
        <w:tc>
          <w:tcPr>
            <w:tcW w:w="0" w:type="auto"/>
            <w:vAlign w:val="center"/>
            <w:hideMark/>
          </w:tcPr>
          <w:p w14:paraId="65BA0A64" w14:textId="77777777" w:rsidR="00771040" w:rsidRDefault="00771040">
            <w:proofErr w:type="spellStart"/>
            <w:r>
              <w:t>Dauon</w:t>
            </w:r>
            <w:proofErr w:type="spellEnd"/>
            <w:r>
              <w:t xml:space="preserve"> seyn </w:t>
            </w:r>
            <w:proofErr w:type="spellStart"/>
            <w:r>
              <w:t>künigreych</w:t>
            </w:r>
            <w:proofErr w:type="spellEnd"/>
            <w:r>
              <w:t xml:space="preserve"> </w:t>
            </w:r>
            <w:proofErr w:type="spellStart"/>
            <w:r>
              <w:t>entnympt</w:t>
            </w:r>
            <w:proofErr w:type="spellEnd"/>
          </w:p>
        </w:tc>
      </w:tr>
      <w:tr w:rsidR="00771040" w14:paraId="3DCF99EA" w14:textId="77777777" w:rsidTr="00771040">
        <w:trPr>
          <w:tblCellSpacing w:w="15" w:type="dxa"/>
        </w:trPr>
        <w:tc>
          <w:tcPr>
            <w:tcW w:w="0" w:type="auto"/>
            <w:vMerge/>
            <w:vAlign w:val="center"/>
            <w:hideMark/>
          </w:tcPr>
          <w:p w14:paraId="4994FFAC" w14:textId="77777777" w:rsidR="00771040" w:rsidRDefault="00771040">
            <w:pPr>
              <w:rPr>
                <w:szCs w:val="24"/>
              </w:rPr>
            </w:pPr>
          </w:p>
        </w:tc>
        <w:tc>
          <w:tcPr>
            <w:tcW w:w="0" w:type="auto"/>
            <w:vAlign w:val="center"/>
            <w:hideMark/>
          </w:tcPr>
          <w:p w14:paraId="7421553A" w14:textId="77777777" w:rsidR="00771040" w:rsidRDefault="00771040">
            <w:r>
              <w:t xml:space="preserve">Des ist der </w:t>
            </w:r>
            <w:proofErr w:type="spellStart"/>
            <w:r>
              <w:t>grymmig</w:t>
            </w:r>
            <w:proofErr w:type="spellEnd"/>
            <w:r>
              <w:t xml:space="preserve"> </w:t>
            </w:r>
            <w:proofErr w:type="spellStart"/>
            <w:r>
              <w:t>löw</w:t>
            </w:r>
            <w:proofErr w:type="spellEnd"/>
            <w:r>
              <w:t xml:space="preserve"> </w:t>
            </w:r>
            <w:proofErr w:type="spellStart"/>
            <w:r>
              <w:t>ergrympt</w:t>
            </w:r>
            <w:proofErr w:type="spellEnd"/>
          </w:p>
        </w:tc>
      </w:tr>
      <w:tr w:rsidR="00771040" w14:paraId="4BE2258A" w14:textId="77777777" w:rsidTr="00771040">
        <w:trPr>
          <w:tblCellSpacing w:w="15" w:type="dxa"/>
        </w:trPr>
        <w:tc>
          <w:tcPr>
            <w:tcW w:w="0" w:type="auto"/>
            <w:vMerge/>
            <w:vAlign w:val="center"/>
            <w:hideMark/>
          </w:tcPr>
          <w:p w14:paraId="60508BFC" w14:textId="77777777" w:rsidR="00771040" w:rsidRDefault="00771040">
            <w:pPr>
              <w:rPr>
                <w:szCs w:val="24"/>
              </w:rPr>
            </w:pPr>
          </w:p>
        </w:tc>
        <w:tc>
          <w:tcPr>
            <w:tcW w:w="0" w:type="auto"/>
            <w:vAlign w:val="center"/>
            <w:hideMark/>
          </w:tcPr>
          <w:p w14:paraId="0D17248E" w14:textId="77777777" w:rsidR="00771040" w:rsidRDefault="00771040">
            <w:proofErr w:type="spellStart"/>
            <w:r>
              <w:t>Stelt</w:t>
            </w:r>
            <w:proofErr w:type="spellEnd"/>
            <w:r>
              <w:t xml:space="preserve"> der </w:t>
            </w:r>
            <w:proofErr w:type="spellStart"/>
            <w:r>
              <w:t>Nachtigalll</w:t>
            </w:r>
            <w:proofErr w:type="spellEnd"/>
            <w:r>
              <w:t xml:space="preserve"> nach dem leben</w:t>
            </w:r>
          </w:p>
        </w:tc>
      </w:tr>
      <w:tr w:rsidR="00771040" w14:paraId="74FA03BD" w14:textId="77777777" w:rsidTr="00771040">
        <w:trPr>
          <w:tblCellSpacing w:w="15" w:type="dxa"/>
        </w:trPr>
        <w:tc>
          <w:tcPr>
            <w:tcW w:w="0" w:type="auto"/>
            <w:vMerge/>
            <w:vAlign w:val="center"/>
            <w:hideMark/>
          </w:tcPr>
          <w:p w14:paraId="3DC703B0" w14:textId="77777777" w:rsidR="00771040" w:rsidRDefault="00771040">
            <w:pPr>
              <w:rPr>
                <w:szCs w:val="24"/>
              </w:rPr>
            </w:pPr>
          </w:p>
        </w:tc>
        <w:tc>
          <w:tcPr>
            <w:tcW w:w="0" w:type="auto"/>
            <w:vAlign w:val="center"/>
            <w:hideMark/>
          </w:tcPr>
          <w:p w14:paraId="16E547A3" w14:textId="77777777" w:rsidR="00771040" w:rsidRDefault="00771040">
            <w:r>
              <w:t xml:space="preserve">Mit </w:t>
            </w:r>
            <w:proofErr w:type="spellStart"/>
            <w:r>
              <w:t>list</w:t>
            </w:r>
            <w:proofErr w:type="spellEnd"/>
            <w:r>
              <w:t xml:space="preserve"> vor </w:t>
            </w:r>
            <w:proofErr w:type="spellStart"/>
            <w:r>
              <w:t>jr</w:t>
            </w:r>
            <w:proofErr w:type="spellEnd"/>
            <w:r>
              <w:t xml:space="preserve"> </w:t>
            </w:r>
            <w:proofErr w:type="spellStart"/>
            <w:r>
              <w:t>hynden</w:t>
            </w:r>
            <w:proofErr w:type="spellEnd"/>
            <w:r>
              <w:t xml:space="preserve"> </w:t>
            </w:r>
            <w:proofErr w:type="spellStart"/>
            <w:r>
              <w:t>vnd</w:t>
            </w:r>
            <w:proofErr w:type="spellEnd"/>
            <w:r>
              <w:t xml:space="preserve"> neben</w:t>
            </w:r>
          </w:p>
        </w:tc>
      </w:tr>
      <w:tr w:rsidR="00771040" w14:paraId="10C78F05" w14:textId="77777777" w:rsidTr="00771040">
        <w:trPr>
          <w:tblCellSpacing w:w="15" w:type="dxa"/>
        </w:trPr>
        <w:tc>
          <w:tcPr>
            <w:tcW w:w="0" w:type="auto"/>
            <w:vMerge/>
            <w:vAlign w:val="center"/>
            <w:hideMark/>
          </w:tcPr>
          <w:p w14:paraId="366E6D76" w14:textId="77777777" w:rsidR="00771040" w:rsidRDefault="00771040">
            <w:pPr>
              <w:rPr>
                <w:szCs w:val="24"/>
              </w:rPr>
            </w:pPr>
          </w:p>
        </w:tc>
        <w:tc>
          <w:tcPr>
            <w:tcW w:w="0" w:type="auto"/>
            <w:vAlign w:val="center"/>
            <w:hideMark/>
          </w:tcPr>
          <w:p w14:paraId="456A0ED3" w14:textId="77777777" w:rsidR="00771040" w:rsidRDefault="00771040">
            <w:r>
              <w:t xml:space="preserve">Aber </w:t>
            </w:r>
            <w:proofErr w:type="spellStart"/>
            <w:r>
              <w:t>jr</w:t>
            </w:r>
            <w:proofErr w:type="spellEnd"/>
            <w:r>
              <w:t xml:space="preserve"> </w:t>
            </w:r>
            <w:proofErr w:type="spellStart"/>
            <w:r>
              <w:t>kan</w:t>
            </w:r>
            <w:proofErr w:type="spellEnd"/>
            <w:r>
              <w:t xml:space="preserve"> er nicht </w:t>
            </w:r>
            <w:proofErr w:type="spellStart"/>
            <w:r>
              <w:t>ergryeffen</w:t>
            </w:r>
            <w:proofErr w:type="spellEnd"/>
          </w:p>
        </w:tc>
      </w:tr>
      <w:tr w:rsidR="00771040" w14:paraId="0255A57C" w14:textId="77777777" w:rsidTr="00771040">
        <w:trPr>
          <w:tblCellSpacing w:w="15" w:type="dxa"/>
        </w:trPr>
        <w:tc>
          <w:tcPr>
            <w:tcW w:w="0" w:type="auto"/>
            <w:vMerge/>
            <w:vAlign w:val="center"/>
            <w:hideMark/>
          </w:tcPr>
          <w:p w14:paraId="52C6688A" w14:textId="77777777" w:rsidR="00771040" w:rsidRDefault="00771040">
            <w:pPr>
              <w:rPr>
                <w:szCs w:val="24"/>
              </w:rPr>
            </w:pPr>
          </w:p>
        </w:tc>
        <w:tc>
          <w:tcPr>
            <w:tcW w:w="0" w:type="auto"/>
            <w:vAlign w:val="center"/>
            <w:hideMark/>
          </w:tcPr>
          <w:p w14:paraId="20A5590A" w14:textId="77777777" w:rsidR="00771040" w:rsidRDefault="00771040">
            <w:r>
              <w:t xml:space="preserve">Im </w:t>
            </w:r>
            <w:proofErr w:type="spellStart"/>
            <w:r>
              <w:t>hag</w:t>
            </w:r>
            <w:proofErr w:type="spellEnd"/>
            <w:r>
              <w:t xml:space="preserve"> </w:t>
            </w:r>
            <w:proofErr w:type="spellStart"/>
            <w:r>
              <w:t>kan</w:t>
            </w:r>
            <w:proofErr w:type="spellEnd"/>
            <w:r>
              <w:t xml:space="preserve"> </w:t>
            </w:r>
            <w:proofErr w:type="spellStart"/>
            <w:r>
              <w:t>sy</w:t>
            </w:r>
            <w:proofErr w:type="spellEnd"/>
            <w:r>
              <w:t xml:space="preserve"> sich </w:t>
            </w:r>
            <w:proofErr w:type="spellStart"/>
            <w:r>
              <w:t>wol</w:t>
            </w:r>
            <w:proofErr w:type="spellEnd"/>
            <w:r>
              <w:t xml:space="preserve"> </w:t>
            </w:r>
            <w:proofErr w:type="spellStart"/>
            <w:r>
              <w:t>verschlyessen</w:t>
            </w:r>
            <w:proofErr w:type="spellEnd"/>
          </w:p>
        </w:tc>
      </w:tr>
      <w:tr w:rsidR="00771040" w14:paraId="401DAAA2" w14:textId="77777777" w:rsidTr="00771040">
        <w:trPr>
          <w:tblCellSpacing w:w="15" w:type="dxa"/>
        </w:trPr>
        <w:tc>
          <w:tcPr>
            <w:tcW w:w="0" w:type="auto"/>
            <w:vMerge/>
            <w:vAlign w:val="center"/>
            <w:hideMark/>
          </w:tcPr>
          <w:p w14:paraId="2ABA3926" w14:textId="77777777" w:rsidR="00771040" w:rsidRDefault="00771040">
            <w:pPr>
              <w:rPr>
                <w:szCs w:val="24"/>
              </w:rPr>
            </w:pPr>
          </w:p>
        </w:tc>
        <w:tc>
          <w:tcPr>
            <w:tcW w:w="0" w:type="auto"/>
            <w:vAlign w:val="center"/>
            <w:hideMark/>
          </w:tcPr>
          <w:p w14:paraId="452F3C00" w14:textId="77777777" w:rsidR="00771040" w:rsidRDefault="00771040">
            <w:proofErr w:type="spellStart"/>
            <w:r>
              <w:t>Vnd</w:t>
            </w:r>
            <w:proofErr w:type="spellEnd"/>
            <w:r>
              <w:t xml:space="preserve"> singet </w:t>
            </w:r>
            <w:proofErr w:type="spellStart"/>
            <w:r>
              <w:t>frölich</w:t>
            </w:r>
            <w:proofErr w:type="spellEnd"/>
            <w:r>
              <w:t xml:space="preserve"> für </w:t>
            </w:r>
            <w:proofErr w:type="spellStart"/>
            <w:r>
              <w:t>vnd</w:t>
            </w:r>
            <w:proofErr w:type="spellEnd"/>
            <w:r>
              <w:t xml:space="preserve"> für</w:t>
            </w:r>
          </w:p>
        </w:tc>
      </w:tr>
      <w:tr w:rsidR="00771040" w14:paraId="579A7DC6" w14:textId="77777777" w:rsidTr="00771040">
        <w:trPr>
          <w:tblCellSpacing w:w="15" w:type="dxa"/>
        </w:trPr>
        <w:tc>
          <w:tcPr>
            <w:tcW w:w="0" w:type="auto"/>
            <w:vMerge/>
            <w:vAlign w:val="center"/>
            <w:hideMark/>
          </w:tcPr>
          <w:p w14:paraId="4D27F280" w14:textId="77777777" w:rsidR="00771040" w:rsidRDefault="00771040">
            <w:pPr>
              <w:rPr>
                <w:szCs w:val="24"/>
              </w:rPr>
            </w:pPr>
          </w:p>
        </w:tc>
        <w:tc>
          <w:tcPr>
            <w:tcW w:w="0" w:type="auto"/>
            <w:vAlign w:val="center"/>
            <w:hideMark/>
          </w:tcPr>
          <w:p w14:paraId="108EF6B0" w14:textId="77777777" w:rsidR="00771040" w:rsidRDefault="00771040">
            <w:r>
              <w:t xml:space="preserve">Nun hat der </w:t>
            </w:r>
            <w:proofErr w:type="spellStart"/>
            <w:r>
              <w:t>löw</w:t>
            </w:r>
            <w:proofErr w:type="spellEnd"/>
            <w:r>
              <w:t xml:space="preserve"> </w:t>
            </w:r>
            <w:proofErr w:type="spellStart"/>
            <w:r>
              <w:t>vil</w:t>
            </w:r>
            <w:proofErr w:type="spellEnd"/>
            <w:r>
              <w:t xml:space="preserve"> wilder </w:t>
            </w:r>
            <w:proofErr w:type="spellStart"/>
            <w:r>
              <w:t>thür</w:t>
            </w:r>
            <w:proofErr w:type="spellEnd"/>
          </w:p>
        </w:tc>
      </w:tr>
      <w:tr w:rsidR="00771040" w14:paraId="4759F420" w14:textId="77777777" w:rsidTr="00771040">
        <w:trPr>
          <w:tblCellSpacing w:w="15" w:type="dxa"/>
        </w:trPr>
        <w:tc>
          <w:tcPr>
            <w:tcW w:w="0" w:type="auto"/>
            <w:vMerge/>
            <w:vAlign w:val="center"/>
            <w:hideMark/>
          </w:tcPr>
          <w:p w14:paraId="5CD80BD7" w14:textId="77777777" w:rsidR="00771040" w:rsidRDefault="00771040">
            <w:pPr>
              <w:rPr>
                <w:szCs w:val="24"/>
              </w:rPr>
            </w:pPr>
          </w:p>
        </w:tc>
        <w:tc>
          <w:tcPr>
            <w:tcW w:w="0" w:type="auto"/>
            <w:vAlign w:val="center"/>
            <w:hideMark/>
          </w:tcPr>
          <w:p w14:paraId="674B1B0F" w14:textId="77777777" w:rsidR="00771040" w:rsidRDefault="00771040">
            <w:r>
              <w:t>Die wider die Nachtigall blecken</w:t>
            </w:r>
          </w:p>
        </w:tc>
      </w:tr>
      <w:tr w:rsidR="00771040" w14:paraId="6E801514" w14:textId="77777777" w:rsidTr="00771040">
        <w:trPr>
          <w:tblCellSpacing w:w="15" w:type="dxa"/>
        </w:trPr>
        <w:tc>
          <w:tcPr>
            <w:tcW w:w="0" w:type="auto"/>
            <w:vMerge/>
            <w:vAlign w:val="center"/>
            <w:hideMark/>
          </w:tcPr>
          <w:p w14:paraId="60F75C1F" w14:textId="77777777" w:rsidR="00771040" w:rsidRDefault="00771040">
            <w:pPr>
              <w:rPr>
                <w:szCs w:val="24"/>
              </w:rPr>
            </w:pPr>
          </w:p>
        </w:tc>
        <w:tc>
          <w:tcPr>
            <w:tcW w:w="0" w:type="auto"/>
            <w:vAlign w:val="center"/>
            <w:hideMark/>
          </w:tcPr>
          <w:p w14:paraId="0C95EBB4" w14:textId="77777777" w:rsidR="00771040" w:rsidRDefault="00771040">
            <w:proofErr w:type="spellStart"/>
            <w:r>
              <w:t>Waldteseln</w:t>
            </w:r>
            <w:proofErr w:type="spellEnd"/>
            <w:r>
              <w:t xml:space="preserve"> </w:t>
            </w:r>
            <w:proofErr w:type="spellStart"/>
            <w:r>
              <w:t>schwein</w:t>
            </w:r>
            <w:proofErr w:type="spellEnd"/>
            <w:r>
              <w:t xml:space="preserve"> </w:t>
            </w:r>
            <w:proofErr w:type="spellStart"/>
            <w:r>
              <w:t>böck</w:t>
            </w:r>
            <w:proofErr w:type="spellEnd"/>
            <w:r>
              <w:t xml:space="preserve"> </w:t>
            </w:r>
            <w:proofErr w:type="spellStart"/>
            <w:r>
              <w:t>katz</w:t>
            </w:r>
            <w:proofErr w:type="spellEnd"/>
            <w:r>
              <w:t xml:space="preserve"> </w:t>
            </w:r>
            <w:proofErr w:type="spellStart"/>
            <w:r>
              <w:t>vnd</w:t>
            </w:r>
            <w:proofErr w:type="spellEnd"/>
            <w:r>
              <w:t xml:space="preserve"> </w:t>
            </w:r>
            <w:proofErr w:type="spellStart"/>
            <w:r>
              <w:t>schnecken</w:t>
            </w:r>
            <w:proofErr w:type="spellEnd"/>
          </w:p>
        </w:tc>
      </w:tr>
      <w:tr w:rsidR="00771040" w14:paraId="4D9A4FBF" w14:textId="77777777" w:rsidTr="00771040">
        <w:trPr>
          <w:tblCellSpacing w:w="15" w:type="dxa"/>
        </w:trPr>
        <w:tc>
          <w:tcPr>
            <w:tcW w:w="0" w:type="auto"/>
            <w:vMerge/>
            <w:vAlign w:val="center"/>
            <w:hideMark/>
          </w:tcPr>
          <w:p w14:paraId="42B5A56A" w14:textId="77777777" w:rsidR="00771040" w:rsidRDefault="00771040">
            <w:pPr>
              <w:rPr>
                <w:szCs w:val="24"/>
              </w:rPr>
            </w:pPr>
          </w:p>
        </w:tc>
        <w:tc>
          <w:tcPr>
            <w:tcW w:w="0" w:type="auto"/>
            <w:vAlign w:val="center"/>
            <w:hideMark/>
          </w:tcPr>
          <w:p w14:paraId="4D97A4CE" w14:textId="77777777" w:rsidR="00771040" w:rsidRDefault="00771040">
            <w:r>
              <w:t xml:space="preserve">Aber </w:t>
            </w:r>
            <w:proofErr w:type="spellStart"/>
            <w:r>
              <w:t>jr</w:t>
            </w:r>
            <w:proofErr w:type="spellEnd"/>
            <w:r>
              <w:t xml:space="preserve"> </w:t>
            </w:r>
            <w:proofErr w:type="spellStart"/>
            <w:r>
              <w:t>heülen</w:t>
            </w:r>
            <w:proofErr w:type="spellEnd"/>
            <w:r>
              <w:t xml:space="preserve"> ist als </w:t>
            </w:r>
            <w:proofErr w:type="spellStart"/>
            <w:r>
              <w:t>fell</w:t>
            </w:r>
            <w:proofErr w:type="spellEnd"/>
          </w:p>
        </w:tc>
      </w:tr>
      <w:tr w:rsidR="00771040" w14:paraId="3BE7BB4B" w14:textId="77777777" w:rsidTr="00771040">
        <w:trPr>
          <w:tblCellSpacing w:w="15" w:type="dxa"/>
        </w:trPr>
        <w:tc>
          <w:tcPr>
            <w:tcW w:w="0" w:type="auto"/>
            <w:vMerge/>
            <w:vAlign w:val="center"/>
            <w:hideMark/>
          </w:tcPr>
          <w:p w14:paraId="33F23538" w14:textId="77777777" w:rsidR="00771040" w:rsidRDefault="00771040">
            <w:pPr>
              <w:rPr>
                <w:szCs w:val="24"/>
              </w:rPr>
            </w:pPr>
          </w:p>
        </w:tc>
        <w:tc>
          <w:tcPr>
            <w:tcW w:w="0" w:type="auto"/>
            <w:vAlign w:val="center"/>
            <w:hideMark/>
          </w:tcPr>
          <w:p w14:paraId="6DF06F38" w14:textId="77777777" w:rsidR="00771040" w:rsidRDefault="00771040">
            <w:r>
              <w:t xml:space="preserve">Die Nachtigall singt </w:t>
            </w:r>
            <w:proofErr w:type="spellStart"/>
            <w:r>
              <w:t>jn</w:t>
            </w:r>
            <w:proofErr w:type="spellEnd"/>
            <w:r>
              <w:t xml:space="preserve"> zu hell</w:t>
            </w:r>
          </w:p>
        </w:tc>
      </w:tr>
      <w:tr w:rsidR="00771040" w14:paraId="74AB455C" w14:textId="77777777" w:rsidTr="00771040">
        <w:trPr>
          <w:tblCellSpacing w:w="15" w:type="dxa"/>
        </w:trPr>
        <w:tc>
          <w:tcPr>
            <w:tcW w:w="0" w:type="auto"/>
            <w:vMerge/>
            <w:vAlign w:val="center"/>
            <w:hideMark/>
          </w:tcPr>
          <w:p w14:paraId="44090124" w14:textId="77777777" w:rsidR="00771040" w:rsidRDefault="00771040">
            <w:pPr>
              <w:rPr>
                <w:szCs w:val="24"/>
              </w:rPr>
            </w:pPr>
          </w:p>
        </w:tc>
        <w:tc>
          <w:tcPr>
            <w:tcW w:w="0" w:type="auto"/>
            <w:vAlign w:val="center"/>
            <w:hideMark/>
          </w:tcPr>
          <w:p w14:paraId="287D9434" w14:textId="77777777" w:rsidR="00771040" w:rsidRDefault="00771040">
            <w:proofErr w:type="spellStart"/>
            <w:r>
              <w:t>Vnd</w:t>
            </w:r>
            <w:proofErr w:type="spellEnd"/>
            <w:r>
              <w:t xml:space="preserve"> thut </w:t>
            </w:r>
            <w:proofErr w:type="spellStart"/>
            <w:r>
              <w:t>sy</w:t>
            </w:r>
            <w:proofErr w:type="spellEnd"/>
            <w:r>
              <w:t xml:space="preserve"> all </w:t>
            </w:r>
            <w:proofErr w:type="spellStart"/>
            <w:r>
              <w:t>niderlegen</w:t>
            </w:r>
            <w:proofErr w:type="spellEnd"/>
          </w:p>
        </w:tc>
      </w:tr>
      <w:tr w:rsidR="00771040" w14:paraId="08CB3F4B" w14:textId="77777777" w:rsidTr="00771040">
        <w:trPr>
          <w:tblCellSpacing w:w="15" w:type="dxa"/>
        </w:trPr>
        <w:tc>
          <w:tcPr>
            <w:tcW w:w="0" w:type="auto"/>
            <w:vMerge/>
            <w:vAlign w:val="center"/>
            <w:hideMark/>
          </w:tcPr>
          <w:p w14:paraId="6990DCA5" w14:textId="77777777" w:rsidR="00771040" w:rsidRDefault="00771040">
            <w:pPr>
              <w:rPr>
                <w:szCs w:val="24"/>
              </w:rPr>
            </w:pPr>
          </w:p>
        </w:tc>
        <w:tc>
          <w:tcPr>
            <w:tcW w:w="0" w:type="auto"/>
            <w:vAlign w:val="center"/>
            <w:hideMark/>
          </w:tcPr>
          <w:p w14:paraId="756D9A74" w14:textId="77777777" w:rsidR="00771040" w:rsidRDefault="00771040">
            <w:r>
              <w:t xml:space="preserve">Auch thut das schlangen </w:t>
            </w:r>
            <w:proofErr w:type="spellStart"/>
            <w:r>
              <w:t>gsicht</w:t>
            </w:r>
            <w:proofErr w:type="spellEnd"/>
            <w:r>
              <w:t xml:space="preserve"> sich regen</w:t>
            </w:r>
          </w:p>
        </w:tc>
      </w:tr>
      <w:tr w:rsidR="00771040" w14:paraId="3E5B6C46" w14:textId="77777777" w:rsidTr="00771040">
        <w:trPr>
          <w:tblCellSpacing w:w="15" w:type="dxa"/>
        </w:trPr>
        <w:tc>
          <w:tcPr>
            <w:tcW w:w="0" w:type="auto"/>
            <w:vMerge/>
            <w:vAlign w:val="center"/>
            <w:hideMark/>
          </w:tcPr>
          <w:p w14:paraId="7847CA21" w14:textId="77777777" w:rsidR="00771040" w:rsidRDefault="00771040">
            <w:pPr>
              <w:rPr>
                <w:szCs w:val="24"/>
              </w:rPr>
            </w:pPr>
          </w:p>
        </w:tc>
        <w:tc>
          <w:tcPr>
            <w:tcW w:w="0" w:type="auto"/>
            <w:vAlign w:val="center"/>
            <w:hideMark/>
          </w:tcPr>
          <w:p w14:paraId="7522426E" w14:textId="77777777" w:rsidR="00771040" w:rsidRDefault="00771040">
            <w:r>
              <w:t xml:space="preserve">Es </w:t>
            </w:r>
            <w:proofErr w:type="spellStart"/>
            <w:r>
              <w:t>wyspelt</w:t>
            </w:r>
            <w:proofErr w:type="spellEnd"/>
            <w:r>
              <w:t xml:space="preserve"> </w:t>
            </w:r>
            <w:proofErr w:type="spellStart"/>
            <w:r>
              <w:t>ser</w:t>
            </w:r>
            <w:proofErr w:type="spellEnd"/>
            <w:r>
              <w:t xml:space="preserve"> </w:t>
            </w:r>
            <w:proofErr w:type="spellStart"/>
            <w:r>
              <w:t>vnd</w:t>
            </w:r>
            <w:proofErr w:type="spellEnd"/>
            <w:r>
              <w:t xml:space="preserve"> widerficht</w:t>
            </w:r>
          </w:p>
        </w:tc>
      </w:tr>
      <w:tr w:rsidR="00771040" w14:paraId="19D2698C" w14:textId="77777777" w:rsidTr="00771040">
        <w:trPr>
          <w:tblCellSpacing w:w="15" w:type="dxa"/>
        </w:trPr>
        <w:tc>
          <w:tcPr>
            <w:tcW w:w="0" w:type="auto"/>
            <w:vMerge/>
            <w:vAlign w:val="center"/>
            <w:hideMark/>
          </w:tcPr>
          <w:p w14:paraId="54558C13" w14:textId="77777777" w:rsidR="00771040" w:rsidRDefault="00771040">
            <w:pPr>
              <w:rPr>
                <w:szCs w:val="24"/>
              </w:rPr>
            </w:pPr>
          </w:p>
        </w:tc>
        <w:tc>
          <w:tcPr>
            <w:tcW w:w="0" w:type="auto"/>
            <w:vAlign w:val="center"/>
            <w:hideMark/>
          </w:tcPr>
          <w:p w14:paraId="70EB9C27" w14:textId="77777777" w:rsidR="00771040" w:rsidRDefault="00771040">
            <w:proofErr w:type="spellStart"/>
            <w:r>
              <w:t>Vnd</w:t>
            </w:r>
            <w:proofErr w:type="spellEnd"/>
            <w:r>
              <w:t xml:space="preserve"> </w:t>
            </w:r>
            <w:proofErr w:type="spellStart"/>
            <w:r>
              <w:t>fürchttet</w:t>
            </w:r>
            <w:proofErr w:type="spellEnd"/>
            <w:r>
              <w:t xml:space="preserve"> </w:t>
            </w:r>
            <w:proofErr w:type="spellStart"/>
            <w:r>
              <w:t>ser</w:t>
            </w:r>
            <w:proofErr w:type="spellEnd"/>
            <w:r>
              <w:t xml:space="preserve"> des </w:t>
            </w:r>
            <w:proofErr w:type="spellStart"/>
            <w:r>
              <w:t>tages</w:t>
            </w:r>
            <w:proofErr w:type="spellEnd"/>
            <w:r>
              <w:t xml:space="preserve"> </w:t>
            </w:r>
            <w:proofErr w:type="spellStart"/>
            <w:r>
              <w:t>liecht</w:t>
            </w:r>
            <w:proofErr w:type="spellEnd"/>
            <w:r>
              <w:t>.</w:t>
            </w:r>
          </w:p>
        </w:tc>
      </w:tr>
      <w:tr w:rsidR="00771040" w14:paraId="2E8F4AC2" w14:textId="77777777" w:rsidTr="00771040">
        <w:trPr>
          <w:tblCellSpacing w:w="15" w:type="dxa"/>
        </w:trPr>
        <w:tc>
          <w:tcPr>
            <w:tcW w:w="0" w:type="auto"/>
            <w:vMerge/>
            <w:vAlign w:val="center"/>
            <w:hideMark/>
          </w:tcPr>
          <w:p w14:paraId="3827F08F" w14:textId="77777777" w:rsidR="00771040" w:rsidRDefault="00771040">
            <w:pPr>
              <w:rPr>
                <w:szCs w:val="24"/>
              </w:rPr>
            </w:pPr>
          </w:p>
        </w:tc>
        <w:tc>
          <w:tcPr>
            <w:tcW w:w="0" w:type="auto"/>
            <w:vAlign w:val="center"/>
            <w:hideMark/>
          </w:tcPr>
          <w:p w14:paraId="6F446979" w14:textId="77777777" w:rsidR="00771040" w:rsidRDefault="00771040">
            <w:r>
              <w:t xml:space="preserve">In will </w:t>
            </w:r>
            <w:proofErr w:type="spellStart"/>
            <w:r>
              <w:t>entgon</w:t>
            </w:r>
            <w:proofErr w:type="spellEnd"/>
            <w:r>
              <w:t xml:space="preserve"> die </w:t>
            </w:r>
            <w:proofErr w:type="spellStart"/>
            <w:r>
              <w:t>ellend</w:t>
            </w:r>
            <w:proofErr w:type="spellEnd"/>
            <w:r>
              <w:t xml:space="preserve"> </w:t>
            </w:r>
            <w:proofErr w:type="spellStart"/>
            <w:r>
              <w:t>hert</w:t>
            </w:r>
            <w:proofErr w:type="spellEnd"/>
          </w:p>
        </w:tc>
      </w:tr>
      <w:tr w:rsidR="00771040" w14:paraId="4DF21B06" w14:textId="77777777" w:rsidTr="00771040">
        <w:trPr>
          <w:tblCellSpacing w:w="15" w:type="dxa"/>
        </w:trPr>
        <w:tc>
          <w:tcPr>
            <w:tcW w:w="0" w:type="auto"/>
            <w:vMerge/>
            <w:vAlign w:val="center"/>
            <w:hideMark/>
          </w:tcPr>
          <w:p w14:paraId="4A33BB6F" w14:textId="77777777" w:rsidR="00771040" w:rsidRDefault="00771040">
            <w:pPr>
              <w:rPr>
                <w:szCs w:val="24"/>
              </w:rPr>
            </w:pPr>
          </w:p>
        </w:tc>
        <w:tc>
          <w:tcPr>
            <w:tcW w:w="0" w:type="auto"/>
            <w:vAlign w:val="center"/>
            <w:hideMark/>
          </w:tcPr>
          <w:p w14:paraId="3DAA6BB0" w14:textId="77777777" w:rsidR="00771040" w:rsidRDefault="00771040">
            <w:proofErr w:type="spellStart"/>
            <w:r>
              <w:t>Daruon</w:t>
            </w:r>
            <w:proofErr w:type="spellEnd"/>
            <w:r>
              <w:t xml:space="preserve"> </w:t>
            </w:r>
            <w:proofErr w:type="spellStart"/>
            <w:r>
              <w:t>sy</w:t>
            </w:r>
            <w:proofErr w:type="spellEnd"/>
            <w:r>
              <w:t xml:space="preserve"> sich haben </w:t>
            </w:r>
            <w:proofErr w:type="spellStart"/>
            <w:r>
              <w:t>genert</w:t>
            </w:r>
            <w:proofErr w:type="spellEnd"/>
          </w:p>
        </w:tc>
      </w:tr>
      <w:tr w:rsidR="00771040" w14:paraId="22399592" w14:textId="77777777" w:rsidTr="00771040">
        <w:trPr>
          <w:tblCellSpacing w:w="15" w:type="dxa"/>
        </w:trPr>
        <w:tc>
          <w:tcPr>
            <w:tcW w:w="0" w:type="auto"/>
            <w:vMerge/>
            <w:vAlign w:val="center"/>
            <w:hideMark/>
          </w:tcPr>
          <w:p w14:paraId="5C039815" w14:textId="77777777" w:rsidR="00771040" w:rsidRDefault="00771040">
            <w:pPr>
              <w:rPr>
                <w:szCs w:val="24"/>
              </w:rPr>
            </w:pPr>
          </w:p>
        </w:tc>
        <w:tc>
          <w:tcPr>
            <w:tcW w:w="0" w:type="auto"/>
            <w:vAlign w:val="center"/>
            <w:hideMark/>
          </w:tcPr>
          <w:p w14:paraId="10EE54D8" w14:textId="77777777" w:rsidR="00771040" w:rsidRDefault="00771040">
            <w:r>
              <w:t xml:space="preserve">Die lange </w:t>
            </w:r>
            <w:proofErr w:type="spellStart"/>
            <w:r>
              <w:t>nacht</w:t>
            </w:r>
            <w:proofErr w:type="spellEnd"/>
            <w:r>
              <w:t xml:space="preserve"> </w:t>
            </w:r>
            <w:proofErr w:type="spellStart"/>
            <w:r>
              <w:t>vnd</w:t>
            </w:r>
            <w:proofErr w:type="spellEnd"/>
            <w:r>
              <w:t xml:space="preserve"> </w:t>
            </w:r>
            <w:proofErr w:type="spellStart"/>
            <w:r>
              <w:t>wol</w:t>
            </w:r>
            <w:proofErr w:type="spellEnd"/>
            <w:r>
              <w:t xml:space="preserve"> </w:t>
            </w:r>
            <w:proofErr w:type="spellStart"/>
            <w:r>
              <w:t>gemest</w:t>
            </w:r>
            <w:proofErr w:type="spellEnd"/>
          </w:p>
        </w:tc>
      </w:tr>
      <w:tr w:rsidR="00771040" w14:paraId="5C6AA850" w14:textId="77777777" w:rsidTr="00771040">
        <w:trPr>
          <w:tblCellSpacing w:w="15" w:type="dxa"/>
        </w:trPr>
        <w:tc>
          <w:tcPr>
            <w:tcW w:w="0" w:type="auto"/>
            <w:vMerge/>
            <w:vAlign w:val="center"/>
            <w:hideMark/>
          </w:tcPr>
          <w:p w14:paraId="162BD73C" w14:textId="77777777" w:rsidR="00771040" w:rsidRDefault="00771040">
            <w:pPr>
              <w:rPr>
                <w:szCs w:val="24"/>
              </w:rPr>
            </w:pPr>
          </w:p>
        </w:tc>
        <w:tc>
          <w:tcPr>
            <w:tcW w:w="0" w:type="auto"/>
            <w:vAlign w:val="center"/>
            <w:hideMark/>
          </w:tcPr>
          <w:p w14:paraId="2AECE06E" w14:textId="77777777" w:rsidR="00771040" w:rsidRDefault="00771040">
            <w:r>
              <w:t xml:space="preserve">Loben der </w:t>
            </w:r>
            <w:proofErr w:type="spellStart"/>
            <w:r>
              <w:t>löw</w:t>
            </w:r>
            <w:proofErr w:type="spellEnd"/>
            <w:r>
              <w:t xml:space="preserve"> sey noch der </w:t>
            </w:r>
            <w:proofErr w:type="spellStart"/>
            <w:r>
              <w:t>best</w:t>
            </w:r>
            <w:proofErr w:type="spellEnd"/>
          </w:p>
        </w:tc>
      </w:tr>
      <w:tr w:rsidR="00771040" w14:paraId="24998C1C" w14:textId="77777777" w:rsidTr="00771040">
        <w:trPr>
          <w:tblCellSpacing w:w="15" w:type="dxa"/>
        </w:trPr>
        <w:tc>
          <w:tcPr>
            <w:tcW w:w="0" w:type="auto"/>
            <w:vMerge/>
            <w:vAlign w:val="center"/>
            <w:hideMark/>
          </w:tcPr>
          <w:p w14:paraId="02C7E26D" w14:textId="77777777" w:rsidR="00771040" w:rsidRDefault="00771040">
            <w:pPr>
              <w:rPr>
                <w:szCs w:val="24"/>
              </w:rPr>
            </w:pPr>
          </w:p>
        </w:tc>
        <w:tc>
          <w:tcPr>
            <w:tcW w:w="0" w:type="auto"/>
            <w:vAlign w:val="center"/>
            <w:hideMark/>
          </w:tcPr>
          <w:p w14:paraId="49462F83" w14:textId="77777777" w:rsidR="00771040" w:rsidRDefault="00771040">
            <w:r>
              <w:t xml:space="preserve">Sein </w:t>
            </w:r>
            <w:proofErr w:type="spellStart"/>
            <w:r>
              <w:t>wayd</w:t>
            </w:r>
            <w:proofErr w:type="spellEnd"/>
            <w:r>
              <w:t xml:space="preserve"> die sey </w:t>
            </w:r>
            <w:proofErr w:type="spellStart"/>
            <w:r>
              <w:t>sües</w:t>
            </w:r>
            <w:proofErr w:type="spellEnd"/>
            <w:r>
              <w:t xml:space="preserve"> </w:t>
            </w:r>
            <w:proofErr w:type="spellStart"/>
            <w:r>
              <w:t>vnde</w:t>
            </w:r>
            <w:proofErr w:type="spellEnd"/>
            <w:r>
              <w:t xml:space="preserve"> gut</w:t>
            </w:r>
          </w:p>
        </w:tc>
      </w:tr>
      <w:tr w:rsidR="00771040" w14:paraId="695039E5" w14:textId="77777777" w:rsidTr="00771040">
        <w:trPr>
          <w:tblCellSpacing w:w="15" w:type="dxa"/>
        </w:trPr>
        <w:tc>
          <w:tcPr>
            <w:tcW w:w="0" w:type="auto"/>
            <w:vMerge/>
            <w:vAlign w:val="center"/>
            <w:hideMark/>
          </w:tcPr>
          <w:p w14:paraId="31A0DEA5" w14:textId="77777777" w:rsidR="00771040" w:rsidRDefault="00771040">
            <w:pPr>
              <w:rPr>
                <w:szCs w:val="24"/>
              </w:rPr>
            </w:pPr>
          </w:p>
        </w:tc>
        <w:tc>
          <w:tcPr>
            <w:tcW w:w="0" w:type="auto"/>
            <w:vAlign w:val="center"/>
            <w:hideMark/>
          </w:tcPr>
          <w:p w14:paraId="038A3CEE" w14:textId="77777777" w:rsidR="00771040" w:rsidRDefault="00771040">
            <w:r>
              <w:t xml:space="preserve">Wünschen der Nachtigall die </w:t>
            </w:r>
            <w:proofErr w:type="spellStart"/>
            <w:r>
              <w:t>glut</w:t>
            </w:r>
            <w:proofErr w:type="spellEnd"/>
          </w:p>
        </w:tc>
      </w:tr>
      <w:tr w:rsidR="00771040" w14:paraId="14D0487B" w14:textId="77777777" w:rsidTr="00771040">
        <w:trPr>
          <w:tblCellSpacing w:w="15" w:type="dxa"/>
        </w:trPr>
        <w:tc>
          <w:tcPr>
            <w:tcW w:w="0" w:type="auto"/>
            <w:vMerge/>
            <w:vAlign w:val="center"/>
            <w:hideMark/>
          </w:tcPr>
          <w:p w14:paraId="45C9F250" w14:textId="77777777" w:rsidR="00771040" w:rsidRDefault="00771040">
            <w:pPr>
              <w:rPr>
                <w:szCs w:val="24"/>
              </w:rPr>
            </w:pPr>
          </w:p>
        </w:tc>
        <w:tc>
          <w:tcPr>
            <w:tcW w:w="0" w:type="auto"/>
            <w:vAlign w:val="center"/>
            <w:hideMark/>
          </w:tcPr>
          <w:p w14:paraId="6F61C505" w14:textId="77777777" w:rsidR="00771040" w:rsidRDefault="00771040">
            <w:r>
              <w:t xml:space="preserve">Des </w:t>
            </w:r>
            <w:proofErr w:type="spellStart"/>
            <w:r>
              <w:t>gleychen</w:t>
            </w:r>
            <w:proofErr w:type="spellEnd"/>
            <w:r>
              <w:t xml:space="preserve"> die Frösch auch </w:t>
            </w:r>
            <w:proofErr w:type="spellStart"/>
            <w:r>
              <w:t>quacken</w:t>
            </w:r>
            <w:proofErr w:type="spellEnd"/>
          </w:p>
        </w:tc>
      </w:tr>
      <w:tr w:rsidR="00771040" w14:paraId="76F46B78" w14:textId="77777777" w:rsidTr="00771040">
        <w:trPr>
          <w:tblCellSpacing w:w="15" w:type="dxa"/>
        </w:trPr>
        <w:tc>
          <w:tcPr>
            <w:tcW w:w="0" w:type="auto"/>
            <w:vMerge/>
            <w:vAlign w:val="center"/>
            <w:hideMark/>
          </w:tcPr>
          <w:p w14:paraId="15794D4F" w14:textId="77777777" w:rsidR="00771040" w:rsidRDefault="00771040">
            <w:pPr>
              <w:rPr>
                <w:szCs w:val="24"/>
              </w:rPr>
            </w:pPr>
          </w:p>
        </w:tc>
        <w:tc>
          <w:tcPr>
            <w:tcW w:w="0" w:type="auto"/>
            <w:vAlign w:val="center"/>
            <w:hideMark/>
          </w:tcPr>
          <w:p w14:paraId="69979322" w14:textId="77777777" w:rsidR="00771040" w:rsidRDefault="00771040">
            <w:proofErr w:type="spellStart"/>
            <w:r>
              <w:t>Hyn</w:t>
            </w:r>
            <w:proofErr w:type="spellEnd"/>
            <w:r>
              <w:t xml:space="preserve"> </w:t>
            </w:r>
            <w:proofErr w:type="spellStart"/>
            <w:r>
              <w:t>vnd</w:t>
            </w:r>
            <w:proofErr w:type="spellEnd"/>
            <w:r>
              <w:t xml:space="preserve"> wider in </w:t>
            </w:r>
            <w:proofErr w:type="spellStart"/>
            <w:r>
              <w:t>jren</w:t>
            </w:r>
            <w:proofErr w:type="spellEnd"/>
            <w:r>
              <w:t xml:space="preserve"> lacken</w:t>
            </w:r>
          </w:p>
        </w:tc>
      </w:tr>
      <w:tr w:rsidR="00771040" w14:paraId="02C672C7" w14:textId="77777777" w:rsidTr="00771040">
        <w:trPr>
          <w:tblCellSpacing w:w="15" w:type="dxa"/>
        </w:trPr>
        <w:tc>
          <w:tcPr>
            <w:tcW w:w="0" w:type="auto"/>
            <w:vMerge/>
            <w:vAlign w:val="center"/>
            <w:hideMark/>
          </w:tcPr>
          <w:p w14:paraId="19CBDEEB" w14:textId="77777777" w:rsidR="00771040" w:rsidRDefault="00771040">
            <w:pPr>
              <w:rPr>
                <w:szCs w:val="24"/>
              </w:rPr>
            </w:pPr>
          </w:p>
        </w:tc>
        <w:tc>
          <w:tcPr>
            <w:tcW w:w="0" w:type="auto"/>
            <w:vAlign w:val="center"/>
            <w:hideMark/>
          </w:tcPr>
          <w:p w14:paraId="3D33AED2" w14:textId="77777777" w:rsidR="00771040" w:rsidRDefault="00771040">
            <w:proofErr w:type="spellStart"/>
            <w:r>
              <w:t>Vber</w:t>
            </w:r>
            <w:proofErr w:type="spellEnd"/>
            <w:r>
              <w:t xml:space="preserve"> der Nachtigall </w:t>
            </w:r>
            <w:proofErr w:type="spellStart"/>
            <w:r>
              <w:t>gedeen</w:t>
            </w:r>
            <w:proofErr w:type="spellEnd"/>
          </w:p>
        </w:tc>
      </w:tr>
      <w:tr w:rsidR="00771040" w14:paraId="11A57976" w14:textId="77777777" w:rsidTr="00771040">
        <w:trPr>
          <w:tblCellSpacing w:w="15" w:type="dxa"/>
        </w:trPr>
        <w:tc>
          <w:tcPr>
            <w:tcW w:w="0" w:type="auto"/>
            <w:vMerge/>
            <w:vAlign w:val="center"/>
            <w:hideMark/>
          </w:tcPr>
          <w:p w14:paraId="122DF085" w14:textId="77777777" w:rsidR="00771040" w:rsidRDefault="00771040">
            <w:pPr>
              <w:rPr>
                <w:szCs w:val="24"/>
              </w:rPr>
            </w:pPr>
          </w:p>
        </w:tc>
        <w:tc>
          <w:tcPr>
            <w:tcW w:w="0" w:type="auto"/>
            <w:vAlign w:val="center"/>
            <w:hideMark/>
          </w:tcPr>
          <w:p w14:paraId="0770E8F3" w14:textId="77777777" w:rsidR="00771040" w:rsidRDefault="00771040">
            <w:r>
              <w:t xml:space="preserve">Wann </w:t>
            </w:r>
            <w:proofErr w:type="spellStart"/>
            <w:r>
              <w:t>jr</w:t>
            </w:r>
            <w:proofErr w:type="spellEnd"/>
            <w:r>
              <w:t xml:space="preserve"> </w:t>
            </w:r>
            <w:proofErr w:type="spellStart"/>
            <w:r>
              <w:t>wasser</w:t>
            </w:r>
            <w:proofErr w:type="spellEnd"/>
            <w:r>
              <w:t xml:space="preserve"> will </w:t>
            </w:r>
            <w:proofErr w:type="spellStart"/>
            <w:r>
              <w:t>jn</w:t>
            </w:r>
            <w:proofErr w:type="spellEnd"/>
            <w:r>
              <w:t xml:space="preserve"> </w:t>
            </w:r>
            <w:proofErr w:type="spellStart"/>
            <w:r>
              <w:t>entgeen</w:t>
            </w:r>
            <w:proofErr w:type="spellEnd"/>
          </w:p>
        </w:tc>
      </w:tr>
      <w:tr w:rsidR="00771040" w14:paraId="336065B3" w14:textId="77777777" w:rsidTr="00771040">
        <w:trPr>
          <w:tblCellSpacing w:w="15" w:type="dxa"/>
        </w:trPr>
        <w:tc>
          <w:tcPr>
            <w:tcW w:w="0" w:type="auto"/>
            <w:vMerge/>
            <w:vAlign w:val="center"/>
            <w:hideMark/>
          </w:tcPr>
          <w:p w14:paraId="14316CC7" w14:textId="77777777" w:rsidR="00771040" w:rsidRDefault="00771040">
            <w:pPr>
              <w:rPr>
                <w:szCs w:val="24"/>
              </w:rPr>
            </w:pPr>
          </w:p>
        </w:tc>
        <w:tc>
          <w:tcPr>
            <w:tcW w:w="0" w:type="auto"/>
            <w:vAlign w:val="center"/>
            <w:hideMark/>
          </w:tcPr>
          <w:p w14:paraId="4726B7A7" w14:textId="77777777" w:rsidR="00771040" w:rsidRDefault="00771040">
            <w:r>
              <w:t xml:space="preserve">Die </w:t>
            </w:r>
            <w:proofErr w:type="spellStart"/>
            <w:r>
              <w:t>wildtgenß</w:t>
            </w:r>
            <w:proofErr w:type="spellEnd"/>
            <w:r>
              <w:t xml:space="preserve"> schreyen auch </w:t>
            </w:r>
            <w:proofErr w:type="spellStart"/>
            <w:r>
              <w:t>gagag</w:t>
            </w:r>
            <w:proofErr w:type="spellEnd"/>
          </w:p>
        </w:tc>
      </w:tr>
      <w:tr w:rsidR="00771040" w14:paraId="633D30B7" w14:textId="77777777" w:rsidTr="00771040">
        <w:trPr>
          <w:tblCellSpacing w:w="15" w:type="dxa"/>
        </w:trPr>
        <w:tc>
          <w:tcPr>
            <w:tcW w:w="0" w:type="auto"/>
            <w:vMerge/>
            <w:vAlign w:val="center"/>
            <w:hideMark/>
          </w:tcPr>
          <w:p w14:paraId="142A4A50" w14:textId="77777777" w:rsidR="00771040" w:rsidRDefault="00771040">
            <w:pPr>
              <w:rPr>
                <w:szCs w:val="24"/>
              </w:rPr>
            </w:pPr>
          </w:p>
        </w:tc>
        <w:tc>
          <w:tcPr>
            <w:tcW w:w="0" w:type="auto"/>
            <w:vAlign w:val="center"/>
            <w:hideMark/>
          </w:tcPr>
          <w:p w14:paraId="3571A113" w14:textId="77777777" w:rsidR="00771040" w:rsidRDefault="00771040">
            <w:r>
              <w:t xml:space="preserve">Wider den hellen </w:t>
            </w:r>
            <w:proofErr w:type="spellStart"/>
            <w:r>
              <w:t>liechten</w:t>
            </w:r>
            <w:proofErr w:type="spellEnd"/>
            <w:r>
              <w:t xml:space="preserve"> tag</w:t>
            </w:r>
          </w:p>
        </w:tc>
      </w:tr>
      <w:tr w:rsidR="00771040" w14:paraId="0025ACF4" w14:textId="77777777" w:rsidTr="00771040">
        <w:trPr>
          <w:tblCellSpacing w:w="15" w:type="dxa"/>
        </w:trPr>
        <w:tc>
          <w:tcPr>
            <w:tcW w:w="0" w:type="auto"/>
            <w:vMerge/>
            <w:vAlign w:val="center"/>
            <w:hideMark/>
          </w:tcPr>
          <w:p w14:paraId="3D82BC04" w14:textId="77777777" w:rsidR="00771040" w:rsidRDefault="00771040">
            <w:pPr>
              <w:rPr>
                <w:szCs w:val="24"/>
              </w:rPr>
            </w:pPr>
          </w:p>
        </w:tc>
        <w:tc>
          <w:tcPr>
            <w:tcW w:w="0" w:type="auto"/>
            <w:vAlign w:val="center"/>
            <w:hideMark/>
          </w:tcPr>
          <w:p w14:paraId="5B73AFA1" w14:textId="77777777" w:rsidR="00771040" w:rsidRDefault="00771040">
            <w:proofErr w:type="spellStart"/>
            <w:r>
              <w:t>Vnd</w:t>
            </w:r>
            <w:proofErr w:type="spellEnd"/>
            <w:r>
              <w:t xml:space="preserve"> schreyen in </w:t>
            </w:r>
            <w:proofErr w:type="spellStart"/>
            <w:r>
              <w:t>gemayne</w:t>
            </w:r>
            <w:proofErr w:type="spellEnd"/>
            <w:r>
              <w:t xml:space="preserve"> all</w:t>
            </w:r>
          </w:p>
        </w:tc>
      </w:tr>
      <w:tr w:rsidR="00771040" w14:paraId="095AE233" w14:textId="77777777" w:rsidTr="00771040">
        <w:trPr>
          <w:tblCellSpacing w:w="15" w:type="dxa"/>
        </w:trPr>
        <w:tc>
          <w:tcPr>
            <w:tcW w:w="0" w:type="auto"/>
            <w:vMerge/>
            <w:vAlign w:val="center"/>
            <w:hideMark/>
          </w:tcPr>
          <w:p w14:paraId="4068AA9D" w14:textId="77777777" w:rsidR="00771040" w:rsidRDefault="00771040">
            <w:pPr>
              <w:rPr>
                <w:szCs w:val="24"/>
              </w:rPr>
            </w:pPr>
          </w:p>
        </w:tc>
        <w:tc>
          <w:tcPr>
            <w:tcW w:w="0" w:type="auto"/>
            <w:vAlign w:val="center"/>
            <w:hideMark/>
          </w:tcPr>
          <w:p w14:paraId="0A6615B1" w14:textId="77777777" w:rsidR="00771040" w:rsidRDefault="00771040">
            <w:r>
              <w:t xml:space="preserve">Was singet </w:t>
            </w:r>
            <w:proofErr w:type="spellStart"/>
            <w:r>
              <w:t>neüws</w:t>
            </w:r>
            <w:proofErr w:type="spellEnd"/>
            <w:r>
              <w:t xml:space="preserve"> die Nachtigall</w:t>
            </w:r>
          </w:p>
        </w:tc>
      </w:tr>
      <w:tr w:rsidR="00771040" w14:paraId="6C66FD8F" w14:textId="77777777" w:rsidTr="00771040">
        <w:trPr>
          <w:tblCellSpacing w:w="15" w:type="dxa"/>
        </w:trPr>
        <w:tc>
          <w:tcPr>
            <w:tcW w:w="0" w:type="auto"/>
            <w:vMerge/>
            <w:vAlign w:val="center"/>
            <w:hideMark/>
          </w:tcPr>
          <w:p w14:paraId="7EA46928" w14:textId="77777777" w:rsidR="00771040" w:rsidRDefault="00771040">
            <w:pPr>
              <w:rPr>
                <w:szCs w:val="24"/>
              </w:rPr>
            </w:pPr>
          </w:p>
        </w:tc>
        <w:tc>
          <w:tcPr>
            <w:tcW w:w="0" w:type="auto"/>
            <w:vAlign w:val="center"/>
            <w:hideMark/>
          </w:tcPr>
          <w:p w14:paraId="0463314D" w14:textId="77777777" w:rsidR="00771040" w:rsidRDefault="00771040">
            <w:r>
              <w:t xml:space="preserve">Verkündet </w:t>
            </w:r>
            <w:proofErr w:type="spellStart"/>
            <w:r>
              <w:t>vns</w:t>
            </w:r>
            <w:proofErr w:type="spellEnd"/>
            <w:r>
              <w:t xml:space="preserve"> des </w:t>
            </w:r>
            <w:proofErr w:type="spellStart"/>
            <w:r>
              <w:t>tages</w:t>
            </w:r>
            <w:proofErr w:type="spellEnd"/>
            <w:r>
              <w:t xml:space="preserve"> </w:t>
            </w:r>
            <w:proofErr w:type="spellStart"/>
            <w:r>
              <w:t>wunne</w:t>
            </w:r>
            <w:proofErr w:type="spellEnd"/>
          </w:p>
        </w:tc>
      </w:tr>
      <w:tr w:rsidR="00771040" w14:paraId="3DE324B6" w14:textId="77777777" w:rsidTr="00771040">
        <w:trPr>
          <w:tblCellSpacing w:w="15" w:type="dxa"/>
        </w:trPr>
        <w:tc>
          <w:tcPr>
            <w:tcW w:w="0" w:type="auto"/>
            <w:vMerge/>
            <w:vAlign w:val="center"/>
            <w:hideMark/>
          </w:tcPr>
          <w:p w14:paraId="461A45B1" w14:textId="77777777" w:rsidR="00771040" w:rsidRDefault="00771040">
            <w:pPr>
              <w:rPr>
                <w:szCs w:val="24"/>
              </w:rPr>
            </w:pPr>
          </w:p>
        </w:tc>
        <w:tc>
          <w:tcPr>
            <w:tcW w:w="0" w:type="auto"/>
            <w:vAlign w:val="center"/>
            <w:hideMark/>
          </w:tcPr>
          <w:p w14:paraId="78F0831F" w14:textId="77777777" w:rsidR="00771040" w:rsidRDefault="00771040">
            <w:r>
              <w:t xml:space="preserve">Sam macht </w:t>
            </w:r>
            <w:proofErr w:type="spellStart"/>
            <w:r>
              <w:t>allain</w:t>
            </w:r>
            <w:proofErr w:type="spellEnd"/>
            <w:r>
              <w:t xml:space="preserve"> fruchtbar die </w:t>
            </w:r>
            <w:proofErr w:type="spellStart"/>
            <w:r>
              <w:t>sunne</w:t>
            </w:r>
            <w:proofErr w:type="spellEnd"/>
          </w:p>
        </w:tc>
      </w:tr>
      <w:tr w:rsidR="00771040" w14:paraId="43FCE56E" w14:textId="77777777" w:rsidTr="00771040">
        <w:trPr>
          <w:tblCellSpacing w:w="15" w:type="dxa"/>
        </w:trPr>
        <w:tc>
          <w:tcPr>
            <w:tcW w:w="0" w:type="auto"/>
            <w:vMerge/>
            <w:vAlign w:val="center"/>
            <w:hideMark/>
          </w:tcPr>
          <w:p w14:paraId="4E043C0C" w14:textId="77777777" w:rsidR="00771040" w:rsidRDefault="00771040">
            <w:pPr>
              <w:rPr>
                <w:szCs w:val="24"/>
              </w:rPr>
            </w:pPr>
          </w:p>
        </w:tc>
        <w:tc>
          <w:tcPr>
            <w:tcW w:w="0" w:type="auto"/>
            <w:vAlign w:val="center"/>
            <w:hideMark/>
          </w:tcPr>
          <w:p w14:paraId="138081B6" w14:textId="77777777" w:rsidR="00771040" w:rsidRDefault="00771040">
            <w:proofErr w:type="spellStart"/>
            <w:r>
              <w:t>Vnd</w:t>
            </w:r>
            <w:proofErr w:type="spellEnd"/>
            <w:r>
              <w:t xml:space="preserve"> verachtet des </w:t>
            </w:r>
            <w:proofErr w:type="spellStart"/>
            <w:r>
              <w:t>Mones</w:t>
            </w:r>
            <w:proofErr w:type="spellEnd"/>
            <w:r>
              <w:t xml:space="preserve"> </w:t>
            </w:r>
            <w:proofErr w:type="spellStart"/>
            <w:r>
              <w:t>glest</w:t>
            </w:r>
            <w:proofErr w:type="spellEnd"/>
          </w:p>
        </w:tc>
      </w:tr>
      <w:tr w:rsidR="00771040" w14:paraId="3E1234B8" w14:textId="77777777" w:rsidTr="00771040">
        <w:trPr>
          <w:tblCellSpacing w:w="15" w:type="dxa"/>
        </w:trPr>
        <w:tc>
          <w:tcPr>
            <w:tcW w:w="0" w:type="auto"/>
            <w:vMerge/>
            <w:vAlign w:val="center"/>
            <w:hideMark/>
          </w:tcPr>
          <w:p w14:paraId="57FA7D48" w14:textId="77777777" w:rsidR="00771040" w:rsidRDefault="00771040">
            <w:pPr>
              <w:rPr>
                <w:szCs w:val="24"/>
              </w:rPr>
            </w:pPr>
          </w:p>
        </w:tc>
        <w:tc>
          <w:tcPr>
            <w:tcW w:w="0" w:type="auto"/>
            <w:vAlign w:val="center"/>
            <w:hideMark/>
          </w:tcPr>
          <w:p w14:paraId="3FA52892" w14:textId="77777777" w:rsidR="00771040" w:rsidRDefault="00771040">
            <w:proofErr w:type="spellStart"/>
            <w:r>
              <w:t>Sy</w:t>
            </w:r>
            <w:proofErr w:type="spellEnd"/>
            <w:r>
              <w:t xml:space="preserve"> </w:t>
            </w:r>
            <w:proofErr w:type="spellStart"/>
            <w:r>
              <w:t>schwig</w:t>
            </w:r>
            <w:proofErr w:type="spellEnd"/>
            <w:r>
              <w:t xml:space="preserve"> </w:t>
            </w:r>
            <w:proofErr w:type="spellStart"/>
            <w:r>
              <w:t>wol</w:t>
            </w:r>
            <w:proofErr w:type="spellEnd"/>
            <w:r>
              <w:t xml:space="preserve"> still in </w:t>
            </w:r>
            <w:proofErr w:type="spellStart"/>
            <w:r>
              <w:t>jrem</w:t>
            </w:r>
            <w:proofErr w:type="spellEnd"/>
            <w:r>
              <w:t xml:space="preserve"> </w:t>
            </w:r>
            <w:proofErr w:type="spellStart"/>
            <w:r>
              <w:t>nest</w:t>
            </w:r>
            <w:proofErr w:type="spellEnd"/>
          </w:p>
        </w:tc>
      </w:tr>
      <w:tr w:rsidR="00771040" w14:paraId="0CE41BAD" w14:textId="77777777" w:rsidTr="00771040">
        <w:trPr>
          <w:tblCellSpacing w:w="15" w:type="dxa"/>
        </w:trPr>
        <w:tc>
          <w:tcPr>
            <w:tcW w:w="0" w:type="auto"/>
            <w:vMerge/>
            <w:vAlign w:val="center"/>
            <w:hideMark/>
          </w:tcPr>
          <w:p w14:paraId="5B7D3BDA" w14:textId="77777777" w:rsidR="00771040" w:rsidRDefault="00771040">
            <w:pPr>
              <w:rPr>
                <w:szCs w:val="24"/>
              </w:rPr>
            </w:pPr>
          </w:p>
        </w:tc>
        <w:tc>
          <w:tcPr>
            <w:tcW w:w="0" w:type="auto"/>
            <w:vAlign w:val="center"/>
            <w:hideMark/>
          </w:tcPr>
          <w:p w14:paraId="6E6DFF32" w14:textId="77777777" w:rsidR="00771040" w:rsidRDefault="00771040">
            <w:r>
              <w:t xml:space="preserve">Macht </w:t>
            </w:r>
            <w:proofErr w:type="spellStart"/>
            <w:r>
              <w:t>kain</w:t>
            </w:r>
            <w:proofErr w:type="spellEnd"/>
            <w:r>
              <w:t xml:space="preserve"> </w:t>
            </w:r>
            <w:proofErr w:type="spellStart"/>
            <w:r>
              <w:t>auffrur</w:t>
            </w:r>
            <w:proofErr w:type="spellEnd"/>
            <w:r>
              <w:t xml:space="preserve"> </w:t>
            </w:r>
            <w:proofErr w:type="spellStart"/>
            <w:r>
              <w:t>vnder</w:t>
            </w:r>
            <w:proofErr w:type="spellEnd"/>
            <w:r>
              <w:t xml:space="preserve"> den schaffen</w:t>
            </w:r>
          </w:p>
        </w:tc>
      </w:tr>
      <w:tr w:rsidR="00771040" w14:paraId="2CCBECEB" w14:textId="77777777" w:rsidTr="00771040">
        <w:trPr>
          <w:tblCellSpacing w:w="15" w:type="dxa"/>
        </w:trPr>
        <w:tc>
          <w:tcPr>
            <w:tcW w:w="0" w:type="auto"/>
            <w:vMerge/>
            <w:vAlign w:val="center"/>
            <w:hideMark/>
          </w:tcPr>
          <w:p w14:paraId="26066EBA" w14:textId="77777777" w:rsidR="00771040" w:rsidRDefault="00771040">
            <w:pPr>
              <w:rPr>
                <w:szCs w:val="24"/>
              </w:rPr>
            </w:pPr>
          </w:p>
        </w:tc>
        <w:tc>
          <w:tcPr>
            <w:tcW w:w="0" w:type="auto"/>
            <w:vAlign w:val="center"/>
            <w:hideMark/>
          </w:tcPr>
          <w:p w14:paraId="5FD295DB" w14:textId="77777777" w:rsidR="00771040" w:rsidRDefault="00771040">
            <w:r>
              <w:t xml:space="preserve">Man </w:t>
            </w:r>
            <w:proofErr w:type="spellStart"/>
            <w:r>
              <w:t>solte</w:t>
            </w:r>
            <w:proofErr w:type="spellEnd"/>
            <w:r>
              <w:t xml:space="preserve"> </w:t>
            </w:r>
            <w:proofErr w:type="spellStart"/>
            <w:r>
              <w:t>sy</w:t>
            </w:r>
            <w:proofErr w:type="spellEnd"/>
            <w:r>
              <w:t xml:space="preserve"> mit </w:t>
            </w:r>
            <w:proofErr w:type="spellStart"/>
            <w:r>
              <w:t>fewer</w:t>
            </w:r>
            <w:proofErr w:type="spellEnd"/>
            <w:r>
              <w:t xml:space="preserve"> straffen</w:t>
            </w:r>
          </w:p>
        </w:tc>
      </w:tr>
      <w:tr w:rsidR="00771040" w14:paraId="4549E198" w14:textId="77777777" w:rsidTr="00771040">
        <w:trPr>
          <w:tblCellSpacing w:w="15" w:type="dxa"/>
        </w:trPr>
        <w:tc>
          <w:tcPr>
            <w:tcW w:w="0" w:type="auto"/>
            <w:vMerge/>
            <w:vAlign w:val="center"/>
            <w:hideMark/>
          </w:tcPr>
          <w:p w14:paraId="264CBE9A" w14:textId="77777777" w:rsidR="00771040" w:rsidRDefault="00771040">
            <w:pPr>
              <w:rPr>
                <w:szCs w:val="24"/>
              </w:rPr>
            </w:pPr>
          </w:p>
        </w:tc>
        <w:tc>
          <w:tcPr>
            <w:tcW w:w="0" w:type="auto"/>
            <w:vAlign w:val="center"/>
            <w:hideMark/>
          </w:tcPr>
          <w:p w14:paraId="6938DB81" w14:textId="77777777" w:rsidR="00771040" w:rsidRDefault="00771040">
            <w:r>
              <w:t xml:space="preserve">Doch ist </w:t>
            </w:r>
            <w:proofErr w:type="spellStart"/>
            <w:r>
              <w:t>disz</w:t>
            </w:r>
            <w:proofErr w:type="spellEnd"/>
            <w:r>
              <w:t xml:space="preserve"> </w:t>
            </w:r>
            <w:proofErr w:type="spellStart"/>
            <w:r>
              <w:t>mordtgschray</w:t>
            </w:r>
            <w:proofErr w:type="spellEnd"/>
            <w:r>
              <w:t xml:space="preserve"> als </w:t>
            </w:r>
            <w:proofErr w:type="spellStart"/>
            <w:r>
              <w:t>vmb</w:t>
            </w:r>
            <w:proofErr w:type="spellEnd"/>
            <w:r>
              <w:t xml:space="preserve"> </w:t>
            </w:r>
            <w:proofErr w:type="spellStart"/>
            <w:r>
              <w:t>sunst</w:t>
            </w:r>
            <w:proofErr w:type="spellEnd"/>
          </w:p>
        </w:tc>
      </w:tr>
      <w:tr w:rsidR="00771040" w14:paraId="43F8A13E" w14:textId="77777777" w:rsidTr="00771040">
        <w:trPr>
          <w:tblCellSpacing w:w="15" w:type="dxa"/>
        </w:trPr>
        <w:tc>
          <w:tcPr>
            <w:tcW w:w="0" w:type="auto"/>
            <w:vMerge/>
            <w:vAlign w:val="center"/>
            <w:hideMark/>
          </w:tcPr>
          <w:p w14:paraId="3E60561E" w14:textId="77777777" w:rsidR="00771040" w:rsidRDefault="00771040">
            <w:pPr>
              <w:rPr>
                <w:szCs w:val="24"/>
              </w:rPr>
            </w:pPr>
          </w:p>
        </w:tc>
        <w:tc>
          <w:tcPr>
            <w:tcW w:w="0" w:type="auto"/>
            <w:vAlign w:val="center"/>
            <w:hideMark/>
          </w:tcPr>
          <w:p w14:paraId="10D484D5" w14:textId="77777777" w:rsidR="00771040" w:rsidRDefault="00771040">
            <w:r>
              <w:t xml:space="preserve">Es </w:t>
            </w:r>
            <w:proofErr w:type="spellStart"/>
            <w:r>
              <w:t>leüchtet</w:t>
            </w:r>
            <w:proofErr w:type="spellEnd"/>
            <w:r>
              <w:t xml:space="preserve"> her des </w:t>
            </w:r>
            <w:proofErr w:type="spellStart"/>
            <w:r>
              <w:t>tages</w:t>
            </w:r>
            <w:proofErr w:type="spellEnd"/>
            <w:r>
              <w:t xml:space="preserve"> </w:t>
            </w:r>
            <w:proofErr w:type="spellStart"/>
            <w:r>
              <w:t>brunst</w:t>
            </w:r>
            <w:proofErr w:type="spellEnd"/>
          </w:p>
        </w:tc>
      </w:tr>
      <w:tr w:rsidR="00771040" w14:paraId="248058D0" w14:textId="77777777" w:rsidTr="00771040">
        <w:trPr>
          <w:tblCellSpacing w:w="15" w:type="dxa"/>
        </w:trPr>
        <w:tc>
          <w:tcPr>
            <w:tcW w:w="0" w:type="auto"/>
            <w:vMerge/>
            <w:vAlign w:val="center"/>
            <w:hideMark/>
          </w:tcPr>
          <w:p w14:paraId="344E9467" w14:textId="77777777" w:rsidR="00771040" w:rsidRDefault="00771040">
            <w:pPr>
              <w:rPr>
                <w:szCs w:val="24"/>
              </w:rPr>
            </w:pPr>
          </w:p>
        </w:tc>
        <w:tc>
          <w:tcPr>
            <w:tcW w:w="0" w:type="auto"/>
            <w:vAlign w:val="center"/>
            <w:hideMark/>
          </w:tcPr>
          <w:p w14:paraId="459FF4D5" w14:textId="77777777" w:rsidR="00771040" w:rsidRDefault="00771040">
            <w:proofErr w:type="spellStart"/>
            <w:r>
              <w:t>Vnd</w:t>
            </w:r>
            <w:proofErr w:type="spellEnd"/>
            <w:r>
              <w:t xml:space="preserve"> singt die Nachtigall so klar</w:t>
            </w:r>
          </w:p>
        </w:tc>
      </w:tr>
      <w:tr w:rsidR="00771040" w14:paraId="65C26D70" w14:textId="77777777" w:rsidTr="00771040">
        <w:trPr>
          <w:tblCellSpacing w:w="15" w:type="dxa"/>
        </w:trPr>
        <w:tc>
          <w:tcPr>
            <w:tcW w:w="0" w:type="auto"/>
            <w:vMerge/>
            <w:vAlign w:val="center"/>
            <w:hideMark/>
          </w:tcPr>
          <w:p w14:paraId="6ADBD756" w14:textId="77777777" w:rsidR="00771040" w:rsidRDefault="00771040">
            <w:pPr>
              <w:rPr>
                <w:szCs w:val="24"/>
              </w:rPr>
            </w:pPr>
          </w:p>
        </w:tc>
        <w:tc>
          <w:tcPr>
            <w:tcW w:w="0" w:type="auto"/>
            <w:vAlign w:val="center"/>
            <w:hideMark/>
          </w:tcPr>
          <w:p w14:paraId="0EE0EBCA" w14:textId="77777777" w:rsidR="00771040" w:rsidRDefault="00771040">
            <w:proofErr w:type="spellStart"/>
            <w:r>
              <w:t>Vnd</w:t>
            </w:r>
            <w:proofErr w:type="spellEnd"/>
            <w:r>
              <w:t xml:space="preserve"> </w:t>
            </w:r>
            <w:proofErr w:type="spellStart"/>
            <w:r>
              <w:t>seer</w:t>
            </w:r>
            <w:proofErr w:type="spellEnd"/>
            <w:r>
              <w:t xml:space="preserve"> </w:t>
            </w:r>
            <w:proofErr w:type="spellStart"/>
            <w:r>
              <w:t>vil</w:t>
            </w:r>
            <w:proofErr w:type="spellEnd"/>
            <w:r>
              <w:t xml:space="preserve"> schaff an </w:t>
            </w:r>
            <w:proofErr w:type="spellStart"/>
            <w:r>
              <w:t>diser</w:t>
            </w:r>
            <w:proofErr w:type="spellEnd"/>
            <w:r>
              <w:t xml:space="preserve"> schar</w:t>
            </w:r>
          </w:p>
        </w:tc>
      </w:tr>
      <w:tr w:rsidR="00771040" w14:paraId="17CB0D5F" w14:textId="77777777" w:rsidTr="00771040">
        <w:trPr>
          <w:tblCellSpacing w:w="15" w:type="dxa"/>
        </w:trPr>
        <w:tc>
          <w:tcPr>
            <w:tcW w:w="0" w:type="auto"/>
            <w:vMerge/>
            <w:vAlign w:val="center"/>
            <w:hideMark/>
          </w:tcPr>
          <w:p w14:paraId="6EED3F58" w14:textId="77777777" w:rsidR="00771040" w:rsidRDefault="00771040">
            <w:pPr>
              <w:rPr>
                <w:szCs w:val="24"/>
              </w:rPr>
            </w:pPr>
          </w:p>
        </w:tc>
        <w:tc>
          <w:tcPr>
            <w:tcW w:w="0" w:type="auto"/>
            <w:vAlign w:val="center"/>
            <w:hideMark/>
          </w:tcPr>
          <w:p w14:paraId="1EA4151F" w14:textId="77777777" w:rsidR="00771040" w:rsidRDefault="00771040">
            <w:r>
              <w:t xml:space="preserve">Keren wider </w:t>
            </w:r>
            <w:proofErr w:type="spellStart"/>
            <w:r>
              <w:t>auß</w:t>
            </w:r>
            <w:proofErr w:type="spellEnd"/>
            <w:r>
              <w:t xml:space="preserve"> </w:t>
            </w:r>
            <w:proofErr w:type="spellStart"/>
            <w:r>
              <w:t>diser</w:t>
            </w:r>
            <w:proofErr w:type="spellEnd"/>
            <w:r>
              <w:t xml:space="preserve"> </w:t>
            </w:r>
            <w:proofErr w:type="spellStart"/>
            <w:r>
              <w:t>wildte</w:t>
            </w:r>
            <w:proofErr w:type="spellEnd"/>
          </w:p>
        </w:tc>
      </w:tr>
      <w:tr w:rsidR="00771040" w14:paraId="7320D96A" w14:textId="77777777" w:rsidTr="00771040">
        <w:trPr>
          <w:tblCellSpacing w:w="15" w:type="dxa"/>
        </w:trPr>
        <w:tc>
          <w:tcPr>
            <w:tcW w:w="0" w:type="auto"/>
            <w:vMerge/>
            <w:vAlign w:val="center"/>
            <w:hideMark/>
          </w:tcPr>
          <w:p w14:paraId="63CCB772" w14:textId="77777777" w:rsidR="00771040" w:rsidRDefault="00771040">
            <w:pPr>
              <w:rPr>
                <w:szCs w:val="24"/>
              </w:rPr>
            </w:pPr>
          </w:p>
        </w:tc>
        <w:tc>
          <w:tcPr>
            <w:tcW w:w="0" w:type="auto"/>
            <w:vAlign w:val="center"/>
            <w:hideMark/>
          </w:tcPr>
          <w:p w14:paraId="3FA68A9F" w14:textId="77777777" w:rsidR="00771040" w:rsidRDefault="00771040">
            <w:r>
              <w:t xml:space="preserve">Zu </w:t>
            </w:r>
            <w:proofErr w:type="spellStart"/>
            <w:r>
              <w:t>jrer</w:t>
            </w:r>
            <w:proofErr w:type="spellEnd"/>
            <w:r>
              <w:t xml:space="preserve"> </w:t>
            </w:r>
            <w:proofErr w:type="spellStart"/>
            <w:r>
              <w:t>wayd</w:t>
            </w:r>
            <w:proofErr w:type="spellEnd"/>
            <w:r>
              <w:t xml:space="preserve"> </w:t>
            </w:r>
            <w:proofErr w:type="spellStart"/>
            <w:r>
              <w:t>vnd</w:t>
            </w:r>
            <w:proofErr w:type="spellEnd"/>
            <w:r>
              <w:t xml:space="preserve"> </w:t>
            </w:r>
            <w:proofErr w:type="spellStart"/>
            <w:r>
              <w:t>hyrten</w:t>
            </w:r>
            <w:proofErr w:type="spellEnd"/>
            <w:r>
              <w:t xml:space="preserve"> </w:t>
            </w:r>
            <w:proofErr w:type="spellStart"/>
            <w:r>
              <w:t>mildte</w:t>
            </w:r>
            <w:proofErr w:type="spellEnd"/>
          </w:p>
        </w:tc>
      </w:tr>
      <w:tr w:rsidR="00771040" w14:paraId="3BFF840B" w14:textId="77777777" w:rsidTr="00771040">
        <w:trPr>
          <w:tblCellSpacing w:w="15" w:type="dxa"/>
        </w:trPr>
        <w:tc>
          <w:tcPr>
            <w:tcW w:w="0" w:type="auto"/>
            <w:vMerge/>
            <w:vAlign w:val="center"/>
            <w:hideMark/>
          </w:tcPr>
          <w:p w14:paraId="4E41A7AD" w14:textId="77777777" w:rsidR="00771040" w:rsidRDefault="00771040">
            <w:pPr>
              <w:rPr>
                <w:szCs w:val="24"/>
              </w:rPr>
            </w:pPr>
          </w:p>
        </w:tc>
        <w:tc>
          <w:tcPr>
            <w:tcW w:w="0" w:type="auto"/>
            <w:vAlign w:val="center"/>
            <w:hideMark/>
          </w:tcPr>
          <w:p w14:paraId="47CA6E8A" w14:textId="77777777" w:rsidR="00771040" w:rsidRDefault="00771040">
            <w:proofErr w:type="spellStart"/>
            <w:r>
              <w:t>Etlich</w:t>
            </w:r>
            <w:proofErr w:type="spellEnd"/>
            <w:r>
              <w:t xml:space="preserve"> melden den tag mit </w:t>
            </w:r>
            <w:proofErr w:type="spellStart"/>
            <w:r>
              <w:t>schall</w:t>
            </w:r>
            <w:proofErr w:type="spellEnd"/>
          </w:p>
        </w:tc>
      </w:tr>
      <w:tr w:rsidR="00771040" w14:paraId="27F599E4" w14:textId="77777777" w:rsidTr="00771040">
        <w:trPr>
          <w:tblCellSpacing w:w="15" w:type="dxa"/>
        </w:trPr>
        <w:tc>
          <w:tcPr>
            <w:tcW w:w="0" w:type="auto"/>
            <w:vMerge/>
            <w:vAlign w:val="center"/>
            <w:hideMark/>
          </w:tcPr>
          <w:p w14:paraId="547960A7" w14:textId="77777777" w:rsidR="00771040" w:rsidRDefault="00771040">
            <w:pPr>
              <w:rPr>
                <w:szCs w:val="24"/>
              </w:rPr>
            </w:pPr>
          </w:p>
        </w:tc>
        <w:tc>
          <w:tcPr>
            <w:tcW w:w="0" w:type="auto"/>
            <w:vAlign w:val="center"/>
            <w:hideMark/>
          </w:tcPr>
          <w:p w14:paraId="4F7DCB85" w14:textId="77777777" w:rsidR="00771040" w:rsidRDefault="00771040">
            <w:r>
              <w:t>In maß recht wie die Nachtigall</w:t>
            </w:r>
          </w:p>
        </w:tc>
      </w:tr>
      <w:tr w:rsidR="00771040" w14:paraId="6E0E7212" w14:textId="77777777" w:rsidTr="00771040">
        <w:trPr>
          <w:tblCellSpacing w:w="15" w:type="dxa"/>
        </w:trPr>
        <w:tc>
          <w:tcPr>
            <w:tcW w:w="0" w:type="auto"/>
            <w:vMerge/>
            <w:vAlign w:val="center"/>
            <w:hideMark/>
          </w:tcPr>
          <w:p w14:paraId="141D7AE0" w14:textId="77777777" w:rsidR="00771040" w:rsidRDefault="00771040">
            <w:pPr>
              <w:rPr>
                <w:szCs w:val="24"/>
              </w:rPr>
            </w:pPr>
          </w:p>
        </w:tc>
        <w:tc>
          <w:tcPr>
            <w:tcW w:w="0" w:type="auto"/>
            <w:vAlign w:val="center"/>
            <w:hideMark/>
          </w:tcPr>
          <w:p w14:paraId="49FF9BF2" w14:textId="77777777" w:rsidR="00771040" w:rsidRDefault="00771040">
            <w:r>
              <w:t xml:space="preserve">Gen den die </w:t>
            </w:r>
            <w:proofErr w:type="spellStart"/>
            <w:r>
              <w:t>wolff</w:t>
            </w:r>
            <w:proofErr w:type="spellEnd"/>
            <w:r>
              <w:t xml:space="preserve"> </w:t>
            </w:r>
            <w:proofErr w:type="spellStart"/>
            <w:r>
              <w:t>jr</w:t>
            </w:r>
            <w:proofErr w:type="spellEnd"/>
            <w:r>
              <w:t xml:space="preserve"> </w:t>
            </w:r>
            <w:proofErr w:type="spellStart"/>
            <w:r>
              <w:t>zen</w:t>
            </w:r>
            <w:proofErr w:type="spellEnd"/>
            <w:r>
              <w:t xml:space="preserve"> thun blecken</w:t>
            </w:r>
          </w:p>
        </w:tc>
      </w:tr>
      <w:tr w:rsidR="00771040" w14:paraId="5AAC41A3" w14:textId="77777777" w:rsidTr="00771040">
        <w:trPr>
          <w:tblCellSpacing w:w="15" w:type="dxa"/>
        </w:trPr>
        <w:tc>
          <w:tcPr>
            <w:tcW w:w="0" w:type="auto"/>
            <w:vMerge/>
            <w:vAlign w:val="center"/>
            <w:hideMark/>
          </w:tcPr>
          <w:p w14:paraId="3B3B109B" w14:textId="77777777" w:rsidR="00771040" w:rsidRDefault="00771040">
            <w:pPr>
              <w:rPr>
                <w:szCs w:val="24"/>
              </w:rPr>
            </w:pPr>
          </w:p>
        </w:tc>
        <w:tc>
          <w:tcPr>
            <w:tcW w:w="0" w:type="auto"/>
            <w:vAlign w:val="center"/>
            <w:hideMark/>
          </w:tcPr>
          <w:p w14:paraId="63F8CBB8" w14:textId="77777777" w:rsidR="00771040" w:rsidRDefault="00771040">
            <w:r>
              <w:t xml:space="preserve">Jagen </w:t>
            </w:r>
            <w:proofErr w:type="spellStart"/>
            <w:r>
              <w:t>sy</w:t>
            </w:r>
            <w:proofErr w:type="spellEnd"/>
            <w:r>
              <w:t xml:space="preserve"> ein in die </w:t>
            </w:r>
            <w:proofErr w:type="spellStart"/>
            <w:r>
              <w:t>doren</w:t>
            </w:r>
            <w:proofErr w:type="spellEnd"/>
            <w:r>
              <w:t xml:space="preserve"> hecken</w:t>
            </w:r>
          </w:p>
        </w:tc>
      </w:tr>
      <w:tr w:rsidR="00771040" w14:paraId="193F996E" w14:textId="77777777" w:rsidTr="00771040">
        <w:trPr>
          <w:tblCellSpacing w:w="15" w:type="dxa"/>
        </w:trPr>
        <w:tc>
          <w:tcPr>
            <w:tcW w:w="0" w:type="auto"/>
            <w:vMerge/>
            <w:vAlign w:val="center"/>
            <w:hideMark/>
          </w:tcPr>
          <w:p w14:paraId="1D5EE45B" w14:textId="77777777" w:rsidR="00771040" w:rsidRDefault="00771040">
            <w:pPr>
              <w:rPr>
                <w:szCs w:val="24"/>
              </w:rPr>
            </w:pPr>
          </w:p>
        </w:tc>
        <w:tc>
          <w:tcPr>
            <w:tcW w:w="0" w:type="auto"/>
            <w:vAlign w:val="center"/>
            <w:hideMark/>
          </w:tcPr>
          <w:p w14:paraId="5C6B3E3D" w14:textId="77777777" w:rsidR="00771040" w:rsidRDefault="00771040">
            <w:proofErr w:type="spellStart"/>
            <w:r>
              <w:t>Vnd</w:t>
            </w:r>
            <w:proofErr w:type="spellEnd"/>
            <w:r>
              <w:t xml:space="preserve"> martern </w:t>
            </w:r>
            <w:proofErr w:type="spellStart"/>
            <w:r>
              <w:t>sy</w:t>
            </w:r>
            <w:proofErr w:type="spellEnd"/>
            <w:r>
              <w:t xml:space="preserve"> biß </w:t>
            </w:r>
            <w:proofErr w:type="spellStart"/>
            <w:r>
              <w:t>auff</w:t>
            </w:r>
            <w:proofErr w:type="spellEnd"/>
            <w:r>
              <w:t xml:space="preserve"> das </w:t>
            </w:r>
            <w:proofErr w:type="spellStart"/>
            <w:r>
              <w:t>blut</w:t>
            </w:r>
            <w:proofErr w:type="spellEnd"/>
          </w:p>
        </w:tc>
      </w:tr>
      <w:tr w:rsidR="00771040" w14:paraId="6ECC6997" w14:textId="77777777" w:rsidTr="00771040">
        <w:trPr>
          <w:tblCellSpacing w:w="15" w:type="dxa"/>
        </w:trPr>
        <w:tc>
          <w:tcPr>
            <w:tcW w:w="0" w:type="auto"/>
            <w:vMerge/>
            <w:vAlign w:val="center"/>
            <w:hideMark/>
          </w:tcPr>
          <w:p w14:paraId="37EDE0AF" w14:textId="77777777" w:rsidR="00771040" w:rsidRDefault="00771040">
            <w:pPr>
              <w:rPr>
                <w:szCs w:val="24"/>
              </w:rPr>
            </w:pPr>
          </w:p>
        </w:tc>
        <w:tc>
          <w:tcPr>
            <w:tcW w:w="0" w:type="auto"/>
            <w:vAlign w:val="center"/>
            <w:hideMark/>
          </w:tcPr>
          <w:p w14:paraId="3BD17D9B" w14:textId="77777777" w:rsidR="00771040" w:rsidRDefault="00771040">
            <w:proofErr w:type="spellStart"/>
            <w:r>
              <w:t>Vnd</w:t>
            </w:r>
            <w:proofErr w:type="spellEnd"/>
            <w:r>
              <w:t xml:space="preserve"> </w:t>
            </w:r>
            <w:proofErr w:type="spellStart"/>
            <w:r>
              <w:t>dröwen</w:t>
            </w:r>
            <w:proofErr w:type="spellEnd"/>
            <w:r>
              <w:t xml:space="preserve"> </w:t>
            </w:r>
            <w:proofErr w:type="spellStart"/>
            <w:r>
              <w:t>jn</w:t>
            </w:r>
            <w:proofErr w:type="spellEnd"/>
            <w:r>
              <w:t xml:space="preserve"> bey </w:t>
            </w:r>
            <w:proofErr w:type="spellStart"/>
            <w:r>
              <w:t>fewers</w:t>
            </w:r>
            <w:proofErr w:type="spellEnd"/>
            <w:r>
              <w:t xml:space="preserve"> </w:t>
            </w:r>
            <w:proofErr w:type="spellStart"/>
            <w:r>
              <w:t>glut</w:t>
            </w:r>
            <w:proofErr w:type="spellEnd"/>
          </w:p>
        </w:tc>
      </w:tr>
      <w:tr w:rsidR="00771040" w14:paraId="5378784A" w14:textId="77777777" w:rsidTr="00771040">
        <w:trPr>
          <w:tblCellSpacing w:w="15" w:type="dxa"/>
        </w:trPr>
        <w:tc>
          <w:tcPr>
            <w:tcW w:w="0" w:type="auto"/>
            <w:vMerge/>
            <w:vAlign w:val="center"/>
            <w:hideMark/>
          </w:tcPr>
          <w:p w14:paraId="32FBAE3B" w14:textId="77777777" w:rsidR="00771040" w:rsidRDefault="00771040">
            <w:pPr>
              <w:rPr>
                <w:szCs w:val="24"/>
              </w:rPr>
            </w:pPr>
          </w:p>
        </w:tc>
        <w:tc>
          <w:tcPr>
            <w:tcW w:w="0" w:type="auto"/>
            <w:vAlign w:val="center"/>
            <w:hideMark/>
          </w:tcPr>
          <w:p w14:paraId="7C57E851" w14:textId="77777777" w:rsidR="00771040" w:rsidRDefault="00771040">
            <w:proofErr w:type="spellStart"/>
            <w:r>
              <w:t>Sy</w:t>
            </w:r>
            <w:proofErr w:type="spellEnd"/>
            <w:r>
              <w:t xml:space="preserve"> sollen von dem tage </w:t>
            </w:r>
            <w:proofErr w:type="spellStart"/>
            <w:r>
              <w:t>schweygen</w:t>
            </w:r>
            <w:proofErr w:type="spellEnd"/>
          </w:p>
        </w:tc>
      </w:tr>
      <w:tr w:rsidR="00771040" w14:paraId="7AB11002" w14:textId="77777777" w:rsidTr="00771040">
        <w:trPr>
          <w:tblCellSpacing w:w="15" w:type="dxa"/>
        </w:trPr>
        <w:tc>
          <w:tcPr>
            <w:tcW w:w="0" w:type="auto"/>
            <w:vMerge/>
            <w:vAlign w:val="center"/>
            <w:hideMark/>
          </w:tcPr>
          <w:p w14:paraId="4FAB9B4E" w14:textId="77777777" w:rsidR="00771040" w:rsidRDefault="00771040">
            <w:pPr>
              <w:rPr>
                <w:szCs w:val="24"/>
              </w:rPr>
            </w:pPr>
          </w:p>
        </w:tc>
        <w:tc>
          <w:tcPr>
            <w:tcW w:w="0" w:type="auto"/>
            <w:vAlign w:val="center"/>
            <w:hideMark/>
          </w:tcPr>
          <w:p w14:paraId="0571D2CF" w14:textId="77777777" w:rsidR="00771040" w:rsidRDefault="00771040">
            <w:r>
              <w:t xml:space="preserve">So </w:t>
            </w:r>
            <w:proofErr w:type="spellStart"/>
            <w:r>
              <w:t>thund</w:t>
            </w:r>
            <w:proofErr w:type="spellEnd"/>
            <w:r>
              <w:t xml:space="preserve"> </w:t>
            </w:r>
            <w:proofErr w:type="spellStart"/>
            <w:r>
              <w:t>sy</w:t>
            </w:r>
            <w:proofErr w:type="spellEnd"/>
            <w:r>
              <w:t xml:space="preserve"> </w:t>
            </w:r>
            <w:proofErr w:type="spellStart"/>
            <w:r>
              <w:t>jn</w:t>
            </w:r>
            <w:proofErr w:type="spellEnd"/>
            <w:r>
              <w:t xml:space="preserve"> die Sonnen </w:t>
            </w:r>
            <w:proofErr w:type="spellStart"/>
            <w:r>
              <w:t>zeygen</w:t>
            </w:r>
            <w:proofErr w:type="spellEnd"/>
          </w:p>
        </w:tc>
      </w:tr>
      <w:tr w:rsidR="00771040" w14:paraId="21603526" w14:textId="77777777" w:rsidTr="00771040">
        <w:trPr>
          <w:tblCellSpacing w:w="15" w:type="dxa"/>
        </w:trPr>
        <w:tc>
          <w:tcPr>
            <w:tcW w:w="0" w:type="auto"/>
            <w:vMerge/>
            <w:vAlign w:val="center"/>
            <w:hideMark/>
          </w:tcPr>
          <w:p w14:paraId="75C0217F" w14:textId="77777777" w:rsidR="00771040" w:rsidRDefault="00771040">
            <w:pPr>
              <w:rPr>
                <w:szCs w:val="24"/>
              </w:rPr>
            </w:pPr>
          </w:p>
        </w:tc>
        <w:tc>
          <w:tcPr>
            <w:tcW w:w="0" w:type="auto"/>
            <w:vAlign w:val="center"/>
            <w:hideMark/>
          </w:tcPr>
          <w:p w14:paraId="66D2003E" w14:textId="77777777" w:rsidR="00771040" w:rsidRDefault="00771040">
            <w:r>
              <w:t xml:space="preserve">Der </w:t>
            </w:r>
            <w:proofErr w:type="spellStart"/>
            <w:r>
              <w:t>scheyn</w:t>
            </w:r>
            <w:proofErr w:type="spellEnd"/>
            <w:r>
              <w:t xml:space="preserve"> </w:t>
            </w:r>
            <w:proofErr w:type="spellStart"/>
            <w:r>
              <w:t>nyemandt</w:t>
            </w:r>
            <w:proofErr w:type="spellEnd"/>
            <w:r>
              <w:t xml:space="preserve"> verbergen </w:t>
            </w:r>
            <w:proofErr w:type="spellStart"/>
            <w:r>
              <w:t>kan</w:t>
            </w:r>
            <w:proofErr w:type="spellEnd"/>
          </w:p>
        </w:tc>
      </w:tr>
      <w:tr w:rsidR="00771040" w14:paraId="50E3C6D6" w14:textId="77777777" w:rsidTr="00771040">
        <w:trPr>
          <w:tblCellSpacing w:w="15" w:type="dxa"/>
        </w:trPr>
        <w:tc>
          <w:tcPr>
            <w:tcW w:w="0" w:type="auto"/>
            <w:vMerge/>
            <w:vAlign w:val="center"/>
            <w:hideMark/>
          </w:tcPr>
          <w:p w14:paraId="02E3B87E" w14:textId="77777777" w:rsidR="00771040" w:rsidRDefault="00771040">
            <w:pPr>
              <w:rPr>
                <w:szCs w:val="24"/>
              </w:rPr>
            </w:pPr>
          </w:p>
        </w:tc>
        <w:tc>
          <w:tcPr>
            <w:tcW w:w="0" w:type="auto"/>
            <w:vAlign w:val="center"/>
            <w:hideMark/>
          </w:tcPr>
          <w:p w14:paraId="75296A66" w14:textId="77777777" w:rsidR="00771040" w:rsidRDefault="00771040">
            <w:r>
              <w:t xml:space="preserve">Nun das </w:t>
            </w:r>
            <w:proofErr w:type="spellStart"/>
            <w:r>
              <w:t>jr</w:t>
            </w:r>
            <w:proofErr w:type="spellEnd"/>
            <w:r>
              <w:t xml:space="preserve"> klärer </w:t>
            </w:r>
            <w:proofErr w:type="spellStart"/>
            <w:r>
              <w:t>mügt</w:t>
            </w:r>
            <w:proofErr w:type="spellEnd"/>
            <w:r>
              <w:t xml:space="preserve"> </w:t>
            </w:r>
            <w:proofErr w:type="spellStart"/>
            <w:r>
              <w:t>verstan</w:t>
            </w:r>
            <w:proofErr w:type="spellEnd"/>
          </w:p>
        </w:tc>
      </w:tr>
      <w:tr w:rsidR="00771040" w14:paraId="6AF2AE3F" w14:textId="77777777" w:rsidTr="00771040">
        <w:trPr>
          <w:tblCellSpacing w:w="15" w:type="dxa"/>
        </w:trPr>
        <w:tc>
          <w:tcPr>
            <w:tcW w:w="0" w:type="auto"/>
            <w:vAlign w:val="center"/>
            <w:hideMark/>
          </w:tcPr>
          <w:p w14:paraId="4D4FF35B" w14:textId="77777777" w:rsidR="00771040" w:rsidRDefault="00771040">
            <w:r>
              <w:t>Wer die nach</w:t>
            </w:r>
          </w:p>
        </w:tc>
        <w:tc>
          <w:tcPr>
            <w:tcW w:w="0" w:type="auto"/>
            <w:vAlign w:val="center"/>
            <w:hideMark/>
          </w:tcPr>
          <w:p w14:paraId="0F37CE51" w14:textId="77777777" w:rsidR="00771040" w:rsidRDefault="00771040">
            <w:r>
              <w:t xml:space="preserve">Wer die </w:t>
            </w:r>
            <w:proofErr w:type="spellStart"/>
            <w:r>
              <w:t>lieplich</w:t>
            </w:r>
            <w:proofErr w:type="spellEnd"/>
            <w:r>
              <w:t xml:space="preserve"> </w:t>
            </w:r>
            <w:proofErr w:type="spellStart"/>
            <w:r>
              <w:t>nachtigall</w:t>
            </w:r>
            <w:proofErr w:type="spellEnd"/>
            <w:r>
              <w:t xml:space="preserve"> sey</w:t>
            </w:r>
          </w:p>
        </w:tc>
      </w:tr>
      <w:tr w:rsidR="00771040" w14:paraId="15C1B7D7" w14:textId="77777777" w:rsidTr="00771040">
        <w:trPr>
          <w:tblCellSpacing w:w="15" w:type="dxa"/>
        </w:trPr>
        <w:tc>
          <w:tcPr>
            <w:tcW w:w="0" w:type="auto"/>
            <w:vMerge w:val="restart"/>
            <w:vAlign w:val="center"/>
            <w:hideMark/>
          </w:tcPr>
          <w:p w14:paraId="7B13A942" w14:textId="77777777" w:rsidR="00771040" w:rsidRDefault="00771040">
            <w:proofErr w:type="spellStart"/>
            <w:r>
              <w:t>tigall</w:t>
            </w:r>
            <w:proofErr w:type="spellEnd"/>
            <w:r>
              <w:t xml:space="preserve"> sey.</w:t>
            </w:r>
          </w:p>
        </w:tc>
        <w:tc>
          <w:tcPr>
            <w:tcW w:w="0" w:type="auto"/>
            <w:vAlign w:val="center"/>
            <w:hideMark/>
          </w:tcPr>
          <w:p w14:paraId="3C514B47" w14:textId="77777777" w:rsidR="00771040" w:rsidRDefault="00771040">
            <w:r>
              <w:t xml:space="preserve">Die </w:t>
            </w:r>
            <w:proofErr w:type="spellStart"/>
            <w:r>
              <w:t>vns</w:t>
            </w:r>
            <w:proofErr w:type="spellEnd"/>
            <w:r>
              <w:t xml:space="preserve"> den </w:t>
            </w:r>
            <w:proofErr w:type="spellStart"/>
            <w:r>
              <w:t>liechten</w:t>
            </w:r>
            <w:proofErr w:type="spellEnd"/>
            <w:r>
              <w:t xml:space="preserve"> tag </w:t>
            </w:r>
            <w:proofErr w:type="spellStart"/>
            <w:r>
              <w:t>auß</w:t>
            </w:r>
            <w:proofErr w:type="spellEnd"/>
            <w:r>
              <w:t xml:space="preserve"> </w:t>
            </w:r>
            <w:proofErr w:type="spellStart"/>
            <w:r>
              <w:t>schrey</w:t>
            </w:r>
            <w:proofErr w:type="spellEnd"/>
          </w:p>
        </w:tc>
      </w:tr>
      <w:tr w:rsidR="00771040" w14:paraId="5CC66DC9" w14:textId="77777777" w:rsidTr="00771040">
        <w:trPr>
          <w:tblCellSpacing w:w="15" w:type="dxa"/>
        </w:trPr>
        <w:tc>
          <w:tcPr>
            <w:tcW w:w="0" w:type="auto"/>
            <w:vMerge/>
            <w:vAlign w:val="center"/>
            <w:hideMark/>
          </w:tcPr>
          <w:p w14:paraId="43B66CCD" w14:textId="77777777" w:rsidR="00771040" w:rsidRDefault="00771040">
            <w:pPr>
              <w:rPr>
                <w:szCs w:val="24"/>
              </w:rPr>
            </w:pPr>
          </w:p>
        </w:tc>
        <w:tc>
          <w:tcPr>
            <w:tcW w:w="0" w:type="auto"/>
            <w:vAlign w:val="center"/>
            <w:hideMark/>
          </w:tcPr>
          <w:p w14:paraId="4878C911" w14:textId="77777777" w:rsidR="00771040" w:rsidRDefault="00771040">
            <w:r>
              <w:t>Ist Doctor Martinus Luther</w:t>
            </w:r>
          </w:p>
        </w:tc>
      </w:tr>
      <w:tr w:rsidR="00771040" w14:paraId="07FC0A2F" w14:textId="77777777" w:rsidTr="00771040">
        <w:trPr>
          <w:tblCellSpacing w:w="15" w:type="dxa"/>
        </w:trPr>
        <w:tc>
          <w:tcPr>
            <w:tcW w:w="0" w:type="auto"/>
            <w:vAlign w:val="center"/>
            <w:hideMark/>
          </w:tcPr>
          <w:p w14:paraId="436EA557" w14:textId="77777777" w:rsidR="00771040" w:rsidRDefault="00771040">
            <w:r>
              <w:t xml:space="preserve">Wer die </w:t>
            </w:r>
            <w:proofErr w:type="spellStart"/>
            <w:r>
              <w:t>schaf</w:t>
            </w:r>
            <w:proofErr w:type="spellEnd"/>
          </w:p>
        </w:tc>
        <w:tc>
          <w:tcPr>
            <w:tcW w:w="0" w:type="auto"/>
            <w:vAlign w:val="center"/>
            <w:hideMark/>
          </w:tcPr>
          <w:p w14:paraId="06C9D4F9" w14:textId="77777777" w:rsidR="00771040" w:rsidRDefault="00771040">
            <w:r>
              <w:t>Zu Wittenberg Augustiner</w:t>
            </w:r>
          </w:p>
        </w:tc>
      </w:tr>
      <w:tr w:rsidR="00771040" w14:paraId="053A816E" w14:textId="77777777" w:rsidTr="00771040">
        <w:trPr>
          <w:tblCellSpacing w:w="15" w:type="dxa"/>
        </w:trPr>
        <w:tc>
          <w:tcPr>
            <w:tcW w:w="0" w:type="auto"/>
            <w:vAlign w:val="center"/>
            <w:hideMark/>
          </w:tcPr>
          <w:p w14:paraId="6B1F699D" w14:textId="77777777" w:rsidR="00771040" w:rsidRDefault="00771040">
            <w:proofErr w:type="spellStart"/>
            <w:r>
              <w:t>seynd</w:t>
            </w:r>
            <w:proofErr w:type="spellEnd"/>
            <w:r>
              <w:t>.</w:t>
            </w:r>
          </w:p>
        </w:tc>
        <w:tc>
          <w:tcPr>
            <w:tcW w:w="0" w:type="auto"/>
            <w:vAlign w:val="center"/>
            <w:hideMark/>
          </w:tcPr>
          <w:p w14:paraId="2F23A33F" w14:textId="77777777" w:rsidR="00771040" w:rsidRDefault="00771040">
            <w:r>
              <w:t xml:space="preserve">Der </w:t>
            </w:r>
            <w:proofErr w:type="spellStart"/>
            <w:r>
              <w:t>vns</w:t>
            </w:r>
            <w:proofErr w:type="spellEnd"/>
            <w:r>
              <w:t xml:space="preserve"> </w:t>
            </w:r>
            <w:proofErr w:type="spellStart"/>
            <w:r>
              <w:t>auffwecket</w:t>
            </w:r>
            <w:proofErr w:type="spellEnd"/>
            <w:r>
              <w:t xml:space="preserve"> von der </w:t>
            </w:r>
            <w:proofErr w:type="spellStart"/>
            <w:r>
              <w:t>nacht</w:t>
            </w:r>
            <w:proofErr w:type="spellEnd"/>
          </w:p>
        </w:tc>
      </w:tr>
      <w:tr w:rsidR="00771040" w14:paraId="3CC7D36C" w14:textId="77777777" w:rsidTr="00771040">
        <w:trPr>
          <w:tblCellSpacing w:w="15" w:type="dxa"/>
        </w:trPr>
        <w:tc>
          <w:tcPr>
            <w:tcW w:w="0" w:type="auto"/>
            <w:vAlign w:val="center"/>
            <w:hideMark/>
          </w:tcPr>
          <w:p w14:paraId="30840EC3" w14:textId="77777777" w:rsidR="00771040" w:rsidRDefault="00771040">
            <w:r>
              <w:t xml:space="preserve">Wer der </w:t>
            </w:r>
            <w:proofErr w:type="spellStart"/>
            <w:r>
              <w:t>mon</w:t>
            </w:r>
            <w:proofErr w:type="spellEnd"/>
          </w:p>
        </w:tc>
        <w:tc>
          <w:tcPr>
            <w:tcW w:w="0" w:type="auto"/>
            <w:vAlign w:val="center"/>
            <w:hideMark/>
          </w:tcPr>
          <w:p w14:paraId="55371259" w14:textId="77777777" w:rsidR="00771040" w:rsidRDefault="00771040">
            <w:r>
              <w:t xml:space="preserve">Darein der </w:t>
            </w:r>
            <w:proofErr w:type="spellStart"/>
            <w:r>
              <w:t>Monschein</w:t>
            </w:r>
            <w:proofErr w:type="spellEnd"/>
            <w:r>
              <w:t xml:space="preserve"> </w:t>
            </w:r>
            <w:proofErr w:type="spellStart"/>
            <w:r>
              <w:t>vns</w:t>
            </w:r>
            <w:proofErr w:type="spellEnd"/>
            <w:r>
              <w:t xml:space="preserve"> hat bracht</w:t>
            </w:r>
          </w:p>
        </w:tc>
      </w:tr>
      <w:tr w:rsidR="00771040" w14:paraId="693FD2CA" w14:textId="77777777" w:rsidTr="00771040">
        <w:trPr>
          <w:tblCellSpacing w:w="15" w:type="dxa"/>
        </w:trPr>
        <w:tc>
          <w:tcPr>
            <w:tcW w:w="0" w:type="auto"/>
            <w:vMerge w:val="restart"/>
            <w:vAlign w:val="center"/>
            <w:hideMark/>
          </w:tcPr>
          <w:p w14:paraId="5906B012" w14:textId="77777777" w:rsidR="00771040" w:rsidRDefault="00771040">
            <w:r>
              <w:t>schein sey</w:t>
            </w:r>
          </w:p>
        </w:tc>
        <w:tc>
          <w:tcPr>
            <w:tcW w:w="0" w:type="auto"/>
            <w:vAlign w:val="center"/>
            <w:hideMark/>
          </w:tcPr>
          <w:p w14:paraId="709D9A92" w14:textId="77777777" w:rsidR="00771040" w:rsidRDefault="00771040">
            <w:r>
              <w:t xml:space="preserve">Der </w:t>
            </w:r>
            <w:proofErr w:type="spellStart"/>
            <w:r>
              <w:t>Monschein</w:t>
            </w:r>
            <w:proofErr w:type="spellEnd"/>
            <w:r>
              <w:t xml:space="preserve"> </w:t>
            </w:r>
            <w:proofErr w:type="spellStart"/>
            <w:r>
              <w:t>deüt</w:t>
            </w:r>
            <w:proofErr w:type="spellEnd"/>
            <w:r>
              <w:t xml:space="preserve"> die </w:t>
            </w:r>
            <w:proofErr w:type="spellStart"/>
            <w:r>
              <w:t>menschen</w:t>
            </w:r>
            <w:proofErr w:type="spellEnd"/>
            <w:r>
              <w:t xml:space="preserve"> </w:t>
            </w:r>
            <w:proofErr w:type="spellStart"/>
            <w:r>
              <w:t>ere</w:t>
            </w:r>
            <w:proofErr w:type="spellEnd"/>
          </w:p>
        </w:tc>
      </w:tr>
      <w:tr w:rsidR="00771040" w14:paraId="200B547D" w14:textId="77777777" w:rsidTr="00771040">
        <w:trPr>
          <w:tblCellSpacing w:w="15" w:type="dxa"/>
        </w:trPr>
        <w:tc>
          <w:tcPr>
            <w:tcW w:w="0" w:type="auto"/>
            <w:vMerge/>
            <w:vAlign w:val="center"/>
            <w:hideMark/>
          </w:tcPr>
          <w:p w14:paraId="5086840C" w14:textId="77777777" w:rsidR="00771040" w:rsidRDefault="00771040">
            <w:pPr>
              <w:rPr>
                <w:szCs w:val="24"/>
              </w:rPr>
            </w:pPr>
          </w:p>
        </w:tc>
        <w:tc>
          <w:tcPr>
            <w:tcW w:w="0" w:type="auto"/>
            <w:vAlign w:val="center"/>
            <w:hideMark/>
          </w:tcPr>
          <w:p w14:paraId="53849314" w14:textId="77777777" w:rsidR="00771040" w:rsidRDefault="00771040">
            <w:r>
              <w:t xml:space="preserve">Der Sophisten hin </w:t>
            </w:r>
            <w:proofErr w:type="spellStart"/>
            <w:r>
              <w:t>vnde</w:t>
            </w:r>
            <w:proofErr w:type="spellEnd"/>
            <w:r>
              <w:t xml:space="preserve"> </w:t>
            </w:r>
            <w:proofErr w:type="spellStart"/>
            <w:r>
              <w:t>here</w:t>
            </w:r>
            <w:proofErr w:type="spellEnd"/>
          </w:p>
        </w:tc>
      </w:tr>
      <w:tr w:rsidR="00771040" w14:paraId="5BD0CB5A" w14:textId="77777777" w:rsidTr="00771040">
        <w:trPr>
          <w:tblCellSpacing w:w="15" w:type="dxa"/>
        </w:trPr>
        <w:tc>
          <w:tcPr>
            <w:tcW w:w="0" w:type="auto"/>
            <w:vMerge/>
            <w:vAlign w:val="center"/>
            <w:hideMark/>
          </w:tcPr>
          <w:p w14:paraId="6DB4FA4D" w14:textId="77777777" w:rsidR="00771040" w:rsidRDefault="00771040">
            <w:pPr>
              <w:rPr>
                <w:szCs w:val="24"/>
              </w:rPr>
            </w:pPr>
          </w:p>
        </w:tc>
        <w:tc>
          <w:tcPr>
            <w:tcW w:w="0" w:type="auto"/>
            <w:vAlign w:val="center"/>
            <w:hideMark/>
          </w:tcPr>
          <w:p w14:paraId="52F35355" w14:textId="77777777" w:rsidR="00771040" w:rsidRDefault="00771040">
            <w:r>
              <w:t xml:space="preserve">Innerhalb der </w:t>
            </w:r>
            <w:proofErr w:type="spellStart"/>
            <w:r>
              <w:t>vierhundertjaren</w:t>
            </w:r>
            <w:proofErr w:type="spellEnd"/>
          </w:p>
        </w:tc>
      </w:tr>
      <w:tr w:rsidR="00771040" w14:paraId="0C61B52D" w14:textId="77777777" w:rsidTr="00771040">
        <w:trPr>
          <w:tblCellSpacing w:w="15" w:type="dxa"/>
        </w:trPr>
        <w:tc>
          <w:tcPr>
            <w:tcW w:w="0" w:type="auto"/>
            <w:vMerge/>
            <w:vAlign w:val="center"/>
            <w:hideMark/>
          </w:tcPr>
          <w:p w14:paraId="741635FA" w14:textId="77777777" w:rsidR="00771040" w:rsidRDefault="00771040">
            <w:pPr>
              <w:rPr>
                <w:szCs w:val="24"/>
              </w:rPr>
            </w:pPr>
          </w:p>
        </w:tc>
        <w:tc>
          <w:tcPr>
            <w:tcW w:w="0" w:type="auto"/>
            <w:vAlign w:val="center"/>
            <w:hideMark/>
          </w:tcPr>
          <w:p w14:paraId="1321A272" w14:textId="77777777" w:rsidR="00771040" w:rsidRDefault="00771040">
            <w:r>
              <w:t xml:space="preserve">Die </w:t>
            </w:r>
            <w:proofErr w:type="spellStart"/>
            <w:r>
              <w:t>seynd</w:t>
            </w:r>
            <w:proofErr w:type="spellEnd"/>
            <w:r>
              <w:t xml:space="preserve"> nach </w:t>
            </w:r>
            <w:proofErr w:type="spellStart"/>
            <w:r>
              <w:t>jr</w:t>
            </w:r>
            <w:proofErr w:type="spellEnd"/>
            <w:r>
              <w:t xml:space="preserve"> </w:t>
            </w:r>
            <w:proofErr w:type="spellStart"/>
            <w:r>
              <w:t>vernunfft</w:t>
            </w:r>
            <w:proofErr w:type="spellEnd"/>
            <w:r>
              <w:t xml:space="preserve"> </w:t>
            </w:r>
            <w:proofErr w:type="spellStart"/>
            <w:r>
              <w:t>gefaren</w:t>
            </w:r>
            <w:proofErr w:type="spellEnd"/>
          </w:p>
        </w:tc>
      </w:tr>
      <w:tr w:rsidR="00771040" w14:paraId="71FFFB87" w14:textId="77777777" w:rsidTr="00771040">
        <w:trPr>
          <w:tblCellSpacing w:w="15" w:type="dxa"/>
        </w:trPr>
        <w:tc>
          <w:tcPr>
            <w:tcW w:w="0" w:type="auto"/>
            <w:vAlign w:val="center"/>
            <w:hideMark/>
          </w:tcPr>
          <w:p w14:paraId="1B7036F2" w14:textId="77777777" w:rsidR="00771040" w:rsidRDefault="00771040">
            <w:r>
              <w:t xml:space="preserve">Das </w:t>
            </w:r>
            <w:proofErr w:type="spellStart"/>
            <w:r>
              <w:t>irrgeen</w:t>
            </w:r>
            <w:proofErr w:type="spellEnd"/>
          </w:p>
        </w:tc>
        <w:tc>
          <w:tcPr>
            <w:tcW w:w="0" w:type="auto"/>
            <w:vAlign w:val="center"/>
            <w:hideMark/>
          </w:tcPr>
          <w:p w14:paraId="3AF8B336" w14:textId="77777777" w:rsidR="00771040" w:rsidRDefault="00771040">
            <w:proofErr w:type="spellStart"/>
            <w:r>
              <w:t>Vnd</w:t>
            </w:r>
            <w:proofErr w:type="spellEnd"/>
            <w:r>
              <w:t xml:space="preserve"> </w:t>
            </w:r>
            <w:proofErr w:type="spellStart"/>
            <w:r>
              <w:t>hond</w:t>
            </w:r>
            <w:proofErr w:type="spellEnd"/>
            <w:r>
              <w:t xml:space="preserve"> </w:t>
            </w:r>
            <w:proofErr w:type="spellStart"/>
            <w:r>
              <w:t>vns</w:t>
            </w:r>
            <w:proofErr w:type="spellEnd"/>
            <w:r>
              <w:t xml:space="preserve"> </w:t>
            </w:r>
            <w:proofErr w:type="spellStart"/>
            <w:r>
              <w:t>abgefüret</w:t>
            </w:r>
            <w:proofErr w:type="spellEnd"/>
            <w:r>
              <w:t xml:space="preserve"> </w:t>
            </w:r>
            <w:proofErr w:type="spellStart"/>
            <w:r>
              <w:t>ver</w:t>
            </w:r>
            <w:proofErr w:type="spellEnd"/>
          </w:p>
        </w:tc>
      </w:tr>
      <w:tr w:rsidR="00771040" w14:paraId="55F33612" w14:textId="77777777" w:rsidTr="00771040">
        <w:trPr>
          <w:tblCellSpacing w:w="15" w:type="dxa"/>
        </w:trPr>
        <w:tc>
          <w:tcPr>
            <w:tcW w:w="0" w:type="auto"/>
            <w:vMerge w:val="restart"/>
            <w:vAlign w:val="center"/>
            <w:hideMark/>
          </w:tcPr>
          <w:p w14:paraId="04614CE1" w14:textId="77777777" w:rsidR="00771040" w:rsidRDefault="00771040">
            <w:r>
              <w:t xml:space="preserve">der </w:t>
            </w:r>
            <w:proofErr w:type="spellStart"/>
            <w:r>
              <w:t>schäflein</w:t>
            </w:r>
            <w:proofErr w:type="spellEnd"/>
          </w:p>
        </w:tc>
        <w:tc>
          <w:tcPr>
            <w:tcW w:w="0" w:type="auto"/>
            <w:vAlign w:val="center"/>
            <w:hideMark/>
          </w:tcPr>
          <w:p w14:paraId="23CEF755" w14:textId="77777777" w:rsidR="00771040" w:rsidRDefault="00771040">
            <w:r>
              <w:t xml:space="preserve">Von der </w:t>
            </w:r>
            <w:proofErr w:type="spellStart"/>
            <w:r>
              <w:t>Ewangelischen</w:t>
            </w:r>
            <w:proofErr w:type="spellEnd"/>
            <w:r>
              <w:t xml:space="preserve"> </w:t>
            </w:r>
            <w:proofErr w:type="spellStart"/>
            <w:r>
              <w:t>ler</w:t>
            </w:r>
            <w:proofErr w:type="spellEnd"/>
          </w:p>
        </w:tc>
      </w:tr>
      <w:tr w:rsidR="00771040" w14:paraId="556DF95F" w14:textId="77777777" w:rsidTr="00771040">
        <w:trPr>
          <w:tblCellSpacing w:w="15" w:type="dxa"/>
        </w:trPr>
        <w:tc>
          <w:tcPr>
            <w:tcW w:w="0" w:type="auto"/>
            <w:vMerge/>
            <w:vAlign w:val="center"/>
            <w:hideMark/>
          </w:tcPr>
          <w:p w14:paraId="6E6E213C" w14:textId="77777777" w:rsidR="00771040" w:rsidRDefault="00771040">
            <w:pPr>
              <w:rPr>
                <w:szCs w:val="24"/>
              </w:rPr>
            </w:pPr>
          </w:p>
        </w:tc>
        <w:tc>
          <w:tcPr>
            <w:tcW w:w="0" w:type="auto"/>
            <w:vAlign w:val="center"/>
            <w:hideMark/>
          </w:tcPr>
          <w:p w14:paraId="11FDECB1" w14:textId="77777777" w:rsidR="00771040" w:rsidRDefault="00771040">
            <w:proofErr w:type="spellStart"/>
            <w:r>
              <w:t>Vnseres</w:t>
            </w:r>
            <w:proofErr w:type="spellEnd"/>
            <w:r>
              <w:t xml:space="preserve"> </w:t>
            </w:r>
            <w:proofErr w:type="spellStart"/>
            <w:r>
              <w:t>hyrten</w:t>
            </w:r>
            <w:proofErr w:type="spellEnd"/>
            <w:r>
              <w:t xml:space="preserve"> </w:t>
            </w:r>
            <w:proofErr w:type="spellStart"/>
            <w:r>
              <w:t>Jhesu</w:t>
            </w:r>
            <w:proofErr w:type="spellEnd"/>
            <w:r>
              <w:t xml:space="preserve"> Christ</w:t>
            </w:r>
          </w:p>
        </w:tc>
      </w:tr>
      <w:tr w:rsidR="00771040" w14:paraId="6EAA8A4B" w14:textId="77777777" w:rsidTr="00771040">
        <w:trPr>
          <w:tblCellSpacing w:w="15" w:type="dxa"/>
        </w:trPr>
        <w:tc>
          <w:tcPr>
            <w:tcW w:w="0" w:type="auto"/>
            <w:vMerge/>
            <w:vAlign w:val="center"/>
            <w:hideMark/>
          </w:tcPr>
          <w:p w14:paraId="77049EC1" w14:textId="77777777" w:rsidR="00771040" w:rsidRDefault="00771040">
            <w:pPr>
              <w:rPr>
                <w:szCs w:val="24"/>
              </w:rPr>
            </w:pPr>
          </w:p>
        </w:tc>
        <w:tc>
          <w:tcPr>
            <w:tcW w:w="0" w:type="auto"/>
            <w:vAlign w:val="center"/>
            <w:hideMark/>
          </w:tcPr>
          <w:p w14:paraId="074B4BE0" w14:textId="77777777" w:rsidR="00771040" w:rsidRDefault="00771040">
            <w:proofErr w:type="spellStart"/>
            <w:r>
              <w:t>Hyn</w:t>
            </w:r>
            <w:proofErr w:type="spellEnd"/>
            <w:r>
              <w:t xml:space="preserve"> zu dem </w:t>
            </w:r>
            <w:proofErr w:type="spellStart"/>
            <w:r>
              <w:t>löwen</w:t>
            </w:r>
            <w:proofErr w:type="spellEnd"/>
            <w:r>
              <w:t xml:space="preserve"> in die wist</w:t>
            </w:r>
          </w:p>
        </w:tc>
      </w:tr>
      <w:tr w:rsidR="00771040" w14:paraId="36D5104C" w14:textId="77777777" w:rsidTr="00771040">
        <w:trPr>
          <w:tblCellSpacing w:w="15" w:type="dxa"/>
        </w:trPr>
        <w:tc>
          <w:tcPr>
            <w:tcW w:w="0" w:type="auto"/>
            <w:vAlign w:val="center"/>
            <w:hideMark/>
          </w:tcPr>
          <w:p w14:paraId="1F8848BF" w14:textId="77777777" w:rsidR="00771040" w:rsidRDefault="00771040">
            <w:r>
              <w:t xml:space="preserve">Wer der </w:t>
            </w:r>
            <w:proofErr w:type="spellStart"/>
            <w:r>
              <w:t>leo</w:t>
            </w:r>
            <w:proofErr w:type="spellEnd"/>
          </w:p>
        </w:tc>
        <w:tc>
          <w:tcPr>
            <w:tcW w:w="0" w:type="auto"/>
            <w:vAlign w:val="center"/>
            <w:hideMark/>
          </w:tcPr>
          <w:p w14:paraId="4A5B97A2" w14:textId="77777777" w:rsidR="00771040" w:rsidRDefault="00771040">
            <w:r>
              <w:t xml:space="preserve">Der </w:t>
            </w:r>
            <w:proofErr w:type="spellStart"/>
            <w:r>
              <w:t>leo</w:t>
            </w:r>
            <w:proofErr w:type="spellEnd"/>
            <w:r>
              <w:t xml:space="preserve"> </w:t>
            </w:r>
            <w:proofErr w:type="spellStart"/>
            <w:r>
              <w:t>wirt</w:t>
            </w:r>
            <w:proofErr w:type="spellEnd"/>
            <w:r>
              <w:t xml:space="preserve"> der Bapst </w:t>
            </w:r>
            <w:proofErr w:type="spellStart"/>
            <w:r>
              <w:t>genent</w:t>
            </w:r>
            <w:proofErr w:type="spellEnd"/>
          </w:p>
        </w:tc>
      </w:tr>
      <w:tr w:rsidR="00771040" w14:paraId="16D595D2" w14:textId="77777777" w:rsidTr="00771040">
        <w:trPr>
          <w:tblCellSpacing w:w="15" w:type="dxa"/>
        </w:trPr>
        <w:tc>
          <w:tcPr>
            <w:tcW w:w="0" w:type="auto"/>
            <w:vAlign w:val="center"/>
            <w:hideMark/>
          </w:tcPr>
          <w:p w14:paraId="26DF0369" w14:textId="77777777" w:rsidR="00771040" w:rsidRDefault="00771040">
            <w:r>
              <w:t>sey</w:t>
            </w:r>
          </w:p>
        </w:tc>
        <w:tc>
          <w:tcPr>
            <w:tcW w:w="0" w:type="auto"/>
            <w:vAlign w:val="center"/>
            <w:hideMark/>
          </w:tcPr>
          <w:p w14:paraId="549297C7" w14:textId="77777777" w:rsidR="00771040" w:rsidRDefault="00771040">
            <w:r>
              <w:t xml:space="preserve">Die wüst das </w:t>
            </w:r>
            <w:proofErr w:type="spellStart"/>
            <w:r>
              <w:t>gaystlich</w:t>
            </w:r>
            <w:proofErr w:type="spellEnd"/>
            <w:r>
              <w:t xml:space="preserve"> Regiment</w:t>
            </w:r>
          </w:p>
        </w:tc>
      </w:tr>
      <w:tr w:rsidR="00771040" w14:paraId="195ED702" w14:textId="77777777" w:rsidTr="00771040">
        <w:trPr>
          <w:tblCellSpacing w:w="15" w:type="dxa"/>
        </w:trPr>
        <w:tc>
          <w:tcPr>
            <w:tcW w:w="0" w:type="auto"/>
            <w:vAlign w:val="center"/>
            <w:hideMark/>
          </w:tcPr>
          <w:p w14:paraId="1AE15BAE" w14:textId="77777777" w:rsidR="00771040" w:rsidRDefault="00771040">
            <w:r>
              <w:t xml:space="preserve">Was die </w:t>
            </w:r>
            <w:proofErr w:type="spellStart"/>
            <w:r>
              <w:t>wü</w:t>
            </w:r>
            <w:proofErr w:type="spellEnd"/>
            <w:r>
              <w:t>-</w:t>
            </w:r>
          </w:p>
        </w:tc>
        <w:tc>
          <w:tcPr>
            <w:tcW w:w="0" w:type="auto"/>
            <w:vAlign w:val="center"/>
            <w:hideMark/>
          </w:tcPr>
          <w:p w14:paraId="5286D323" w14:textId="77777777" w:rsidR="00771040" w:rsidRDefault="00771040">
            <w:r>
              <w:t xml:space="preserve">Darinn er </w:t>
            </w:r>
            <w:proofErr w:type="spellStart"/>
            <w:r>
              <w:t>vns</w:t>
            </w:r>
            <w:proofErr w:type="spellEnd"/>
            <w:r>
              <w:t xml:space="preserve"> hat </w:t>
            </w:r>
            <w:proofErr w:type="spellStart"/>
            <w:r>
              <w:t>weyt</w:t>
            </w:r>
            <w:proofErr w:type="spellEnd"/>
            <w:r>
              <w:t xml:space="preserve"> </w:t>
            </w:r>
            <w:proofErr w:type="spellStart"/>
            <w:r>
              <w:t>verfürt</w:t>
            </w:r>
            <w:proofErr w:type="spellEnd"/>
          </w:p>
        </w:tc>
      </w:tr>
      <w:tr w:rsidR="00771040" w14:paraId="6D05F8D6" w14:textId="77777777" w:rsidTr="00771040">
        <w:trPr>
          <w:tblCellSpacing w:w="15" w:type="dxa"/>
        </w:trPr>
        <w:tc>
          <w:tcPr>
            <w:tcW w:w="0" w:type="auto"/>
            <w:vAlign w:val="center"/>
            <w:hideMark/>
          </w:tcPr>
          <w:p w14:paraId="666B33C7" w14:textId="77777777" w:rsidR="00771040" w:rsidRDefault="00771040">
            <w:proofErr w:type="spellStart"/>
            <w:r>
              <w:t>ste</w:t>
            </w:r>
            <w:proofErr w:type="spellEnd"/>
            <w:r>
              <w:t xml:space="preserve"> sey</w:t>
            </w:r>
          </w:p>
        </w:tc>
        <w:tc>
          <w:tcPr>
            <w:tcW w:w="0" w:type="auto"/>
            <w:vAlign w:val="center"/>
            <w:hideMark/>
          </w:tcPr>
          <w:p w14:paraId="39AE4125" w14:textId="77777777" w:rsidR="00771040" w:rsidRDefault="00771040">
            <w:proofErr w:type="spellStart"/>
            <w:r>
              <w:t>Auff</w:t>
            </w:r>
            <w:proofErr w:type="spellEnd"/>
            <w:r>
              <w:t xml:space="preserve"> </w:t>
            </w:r>
            <w:proofErr w:type="spellStart"/>
            <w:r>
              <w:t>menschen</w:t>
            </w:r>
            <w:proofErr w:type="spellEnd"/>
            <w:r>
              <w:t xml:space="preserve"> </w:t>
            </w:r>
            <w:proofErr w:type="spellStart"/>
            <w:r>
              <w:t>sünd</w:t>
            </w:r>
            <w:proofErr w:type="spellEnd"/>
            <w:r>
              <w:t xml:space="preserve"> als man </w:t>
            </w:r>
            <w:proofErr w:type="spellStart"/>
            <w:r>
              <w:t>yetz</w:t>
            </w:r>
            <w:proofErr w:type="spellEnd"/>
            <w:r>
              <w:t xml:space="preserve"> spürt</w:t>
            </w:r>
          </w:p>
        </w:tc>
      </w:tr>
      <w:tr w:rsidR="00771040" w14:paraId="4ADC0D75" w14:textId="77777777" w:rsidTr="00771040">
        <w:trPr>
          <w:tblCellSpacing w:w="15" w:type="dxa"/>
        </w:trPr>
        <w:tc>
          <w:tcPr>
            <w:tcW w:w="0" w:type="auto"/>
            <w:vAlign w:val="center"/>
            <w:hideMark/>
          </w:tcPr>
          <w:p w14:paraId="19282620" w14:textId="77777777" w:rsidR="00771040" w:rsidRDefault="00771040">
            <w:r>
              <w:t xml:space="preserve">Was die </w:t>
            </w:r>
            <w:proofErr w:type="spellStart"/>
            <w:r>
              <w:t>way</w:t>
            </w:r>
            <w:proofErr w:type="spellEnd"/>
          </w:p>
        </w:tc>
        <w:tc>
          <w:tcPr>
            <w:tcW w:w="0" w:type="auto"/>
            <w:vAlign w:val="center"/>
            <w:hideMark/>
          </w:tcPr>
          <w:p w14:paraId="344B612F" w14:textId="77777777" w:rsidR="00771040" w:rsidRDefault="00771040">
            <w:r>
              <w:t xml:space="preserve">Damit er </w:t>
            </w:r>
            <w:proofErr w:type="spellStart"/>
            <w:r>
              <w:t>vns</w:t>
            </w:r>
            <w:proofErr w:type="spellEnd"/>
            <w:r>
              <w:t xml:space="preserve"> </w:t>
            </w:r>
            <w:proofErr w:type="spellStart"/>
            <w:r>
              <w:t>gewaydnet</w:t>
            </w:r>
            <w:proofErr w:type="spellEnd"/>
            <w:r>
              <w:t xml:space="preserve"> hat</w:t>
            </w:r>
          </w:p>
        </w:tc>
      </w:tr>
      <w:tr w:rsidR="00771040" w14:paraId="2E752DD1" w14:textId="77777777" w:rsidTr="00771040">
        <w:trPr>
          <w:tblCellSpacing w:w="15" w:type="dxa"/>
        </w:trPr>
        <w:tc>
          <w:tcPr>
            <w:tcW w:w="0" w:type="auto"/>
            <w:vAlign w:val="center"/>
            <w:hideMark/>
          </w:tcPr>
          <w:p w14:paraId="76FD22FC" w14:textId="77777777" w:rsidR="00771040" w:rsidRDefault="00771040">
            <w:r>
              <w:t xml:space="preserve">de sey der </w:t>
            </w:r>
            <w:proofErr w:type="spellStart"/>
            <w:r>
              <w:t>ir</w:t>
            </w:r>
            <w:proofErr w:type="spellEnd"/>
            <w:r>
              <w:t>-</w:t>
            </w:r>
          </w:p>
        </w:tc>
        <w:tc>
          <w:tcPr>
            <w:tcW w:w="0" w:type="auto"/>
            <w:vAlign w:val="center"/>
            <w:hideMark/>
          </w:tcPr>
          <w:p w14:paraId="68340372" w14:textId="77777777" w:rsidR="00771040" w:rsidRDefault="00771040">
            <w:proofErr w:type="spellStart"/>
            <w:r>
              <w:t>Deüt</w:t>
            </w:r>
            <w:proofErr w:type="spellEnd"/>
            <w:r>
              <w:t xml:space="preserve"> den </w:t>
            </w:r>
            <w:proofErr w:type="spellStart"/>
            <w:r>
              <w:t>gots</w:t>
            </w:r>
            <w:proofErr w:type="spellEnd"/>
            <w:r>
              <w:t xml:space="preserve"> dienst der </w:t>
            </w:r>
            <w:proofErr w:type="spellStart"/>
            <w:r>
              <w:t>yetzund</w:t>
            </w:r>
            <w:proofErr w:type="spellEnd"/>
            <w:r>
              <w:t xml:space="preserve"> </w:t>
            </w:r>
            <w:proofErr w:type="spellStart"/>
            <w:r>
              <w:t>gat</w:t>
            </w:r>
            <w:proofErr w:type="spellEnd"/>
          </w:p>
        </w:tc>
      </w:tr>
      <w:tr w:rsidR="00771040" w14:paraId="2C518DEF" w14:textId="77777777" w:rsidTr="00771040">
        <w:trPr>
          <w:tblCellSpacing w:w="15" w:type="dxa"/>
        </w:trPr>
        <w:tc>
          <w:tcPr>
            <w:tcW w:w="0" w:type="auto"/>
            <w:vMerge w:val="restart"/>
            <w:vAlign w:val="center"/>
            <w:hideMark/>
          </w:tcPr>
          <w:p w14:paraId="606B7900" w14:textId="77777777" w:rsidR="00771040" w:rsidRDefault="00771040">
            <w:proofErr w:type="spellStart"/>
            <w:r>
              <w:t>renden</w:t>
            </w:r>
            <w:proofErr w:type="spellEnd"/>
            <w:r>
              <w:t xml:space="preserve"> schaff</w:t>
            </w:r>
          </w:p>
        </w:tc>
        <w:tc>
          <w:tcPr>
            <w:tcW w:w="0" w:type="auto"/>
            <w:vAlign w:val="center"/>
            <w:hideMark/>
          </w:tcPr>
          <w:p w14:paraId="160DD92F" w14:textId="77777777" w:rsidR="00771040" w:rsidRDefault="00771040">
            <w:r>
              <w:t xml:space="preserve">In vollem </w:t>
            </w:r>
            <w:proofErr w:type="spellStart"/>
            <w:r>
              <w:t>schwanck</w:t>
            </w:r>
            <w:proofErr w:type="spellEnd"/>
            <w:r>
              <w:t xml:space="preserve"> </w:t>
            </w:r>
            <w:proofErr w:type="spellStart"/>
            <w:r>
              <w:t>auff</w:t>
            </w:r>
            <w:proofErr w:type="spellEnd"/>
            <w:r>
              <w:t xml:space="preserve"> </w:t>
            </w:r>
            <w:proofErr w:type="spellStart"/>
            <w:r>
              <w:t>gantzer</w:t>
            </w:r>
            <w:proofErr w:type="spellEnd"/>
            <w:r>
              <w:t xml:space="preserve"> erden</w:t>
            </w:r>
          </w:p>
        </w:tc>
      </w:tr>
      <w:tr w:rsidR="00771040" w14:paraId="30E6C626" w14:textId="77777777" w:rsidTr="00771040">
        <w:trPr>
          <w:tblCellSpacing w:w="15" w:type="dxa"/>
        </w:trPr>
        <w:tc>
          <w:tcPr>
            <w:tcW w:w="0" w:type="auto"/>
            <w:vMerge/>
            <w:vAlign w:val="center"/>
            <w:hideMark/>
          </w:tcPr>
          <w:p w14:paraId="4FBEC398" w14:textId="77777777" w:rsidR="00771040" w:rsidRDefault="00771040">
            <w:pPr>
              <w:rPr>
                <w:szCs w:val="24"/>
              </w:rPr>
            </w:pPr>
          </w:p>
        </w:tc>
        <w:tc>
          <w:tcPr>
            <w:tcW w:w="0" w:type="auto"/>
            <w:vAlign w:val="center"/>
            <w:hideMark/>
          </w:tcPr>
          <w:p w14:paraId="646279C7" w14:textId="77777777" w:rsidR="00771040" w:rsidRDefault="00771040">
            <w:r>
              <w:t>Mit Münich Nonnen Pfaffen werden</w:t>
            </w:r>
          </w:p>
        </w:tc>
      </w:tr>
      <w:tr w:rsidR="00771040" w14:paraId="3CD9B56E" w14:textId="77777777" w:rsidTr="00771040">
        <w:trPr>
          <w:tblCellSpacing w:w="15" w:type="dxa"/>
        </w:trPr>
        <w:tc>
          <w:tcPr>
            <w:tcW w:w="0" w:type="auto"/>
            <w:vMerge/>
            <w:vAlign w:val="center"/>
            <w:hideMark/>
          </w:tcPr>
          <w:p w14:paraId="204C6724" w14:textId="77777777" w:rsidR="00771040" w:rsidRDefault="00771040">
            <w:pPr>
              <w:rPr>
                <w:szCs w:val="24"/>
              </w:rPr>
            </w:pPr>
          </w:p>
        </w:tc>
        <w:tc>
          <w:tcPr>
            <w:tcW w:w="0" w:type="auto"/>
            <w:vAlign w:val="center"/>
            <w:hideMark/>
          </w:tcPr>
          <w:p w14:paraId="2E1D808F" w14:textId="77777777" w:rsidR="00771040" w:rsidRDefault="00771040">
            <w:r>
              <w:t xml:space="preserve">Mit kutten tragen </w:t>
            </w:r>
            <w:proofErr w:type="spellStart"/>
            <w:r>
              <w:t>kopff</w:t>
            </w:r>
            <w:proofErr w:type="spellEnd"/>
            <w:r>
              <w:t xml:space="preserve"> bescheren</w:t>
            </w:r>
          </w:p>
        </w:tc>
      </w:tr>
      <w:tr w:rsidR="00771040" w14:paraId="25F930DF" w14:textId="77777777" w:rsidTr="00771040">
        <w:trPr>
          <w:tblCellSpacing w:w="15" w:type="dxa"/>
        </w:trPr>
        <w:tc>
          <w:tcPr>
            <w:tcW w:w="0" w:type="auto"/>
            <w:vMerge/>
            <w:vAlign w:val="center"/>
            <w:hideMark/>
          </w:tcPr>
          <w:p w14:paraId="071221BE" w14:textId="77777777" w:rsidR="00771040" w:rsidRDefault="00771040">
            <w:pPr>
              <w:rPr>
                <w:szCs w:val="24"/>
              </w:rPr>
            </w:pPr>
          </w:p>
        </w:tc>
        <w:tc>
          <w:tcPr>
            <w:tcW w:w="0" w:type="auto"/>
            <w:vAlign w:val="center"/>
            <w:hideMark/>
          </w:tcPr>
          <w:p w14:paraId="5DA53543" w14:textId="77777777" w:rsidR="00771040" w:rsidRDefault="00771040">
            <w:r>
              <w:t xml:space="preserve">Tag </w:t>
            </w:r>
            <w:proofErr w:type="spellStart"/>
            <w:r>
              <w:t>vnd</w:t>
            </w:r>
            <w:proofErr w:type="spellEnd"/>
            <w:r>
              <w:t xml:space="preserve"> </w:t>
            </w:r>
            <w:proofErr w:type="spellStart"/>
            <w:r>
              <w:t>nacht</w:t>
            </w:r>
            <w:proofErr w:type="spellEnd"/>
            <w:r>
              <w:t xml:space="preserve"> in </w:t>
            </w:r>
            <w:proofErr w:type="spellStart"/>
            <w:r>
              <w:t>kirchen</w:t>
            </w:r>
            <w:proofErr w:type="spellEnd"/>
            <w:r>
              <w:t xml:space="preserve"> </w:t>
            </w:r>
            <w:proofErr w:type="spellStart"/>
            <w:r>
              <w:t>pleren</w:t>
            </w:r>
            <w:proofErr w:type="spellEnd"/>
          </w:p>
        </w:tc>
      </w:tr>
      <w:tr w:rsidR="00771040" w14:paraId="0881C522" w14:textId="77777777" w:rsidTr="00771040">
        <w:trPr>
          <w:tblCellSpacing w:w="15" w:type="dxa"/>
        </w:trPr>
        <w:tc>
          <w:tcPr>
            <w:tcW w:w="0" w:type="auto"/>
            <w:vAlign w:val="center"/>
            <w:hideMark/>
          </w:tcPr>
          <w:p w14:paraId="63D49335" w14:textId="77777777" w:rsidR="00771040" w:rsidRDefault="00771040">
            <w:r>
              <w:t>Wie der gleiß</w:t>
            </w:r>
          </w:p>
        </w:tc>
        <w:tc>
          <w:tcPr>
            <w:tcW w:w="0" w:type="auto"/>
            <w:vAlign w:val="center"/>
            <w:hideMark/>
          </w:tcPr>
          <w:p w14:paraId="6D203AEF" w14:textId="77777777" w:rsidR="00771040" w:rsidRDefault="00771040">
            <w:r>
              <w:t xml:space="preserve">Metten Prim </w:t>
            </w:r>
            <w:proofErr w:type="spellStart"/>
            <w:r>
              <w:t>Tertz</w:t>
            </w:r>
            <w:proofErr w:type="spellEnd"/>
            <w:r>
              <w:t xml:space="preserve"> Vesper Complet</w:t>
            </w:r>
          </w:p>
        </w:tc>
      </w:tr>
      <w:tr w:rsidR="00771040" w14:paraId="48E821FC" w14:textId="77777777" w:rsidTr="00771040">
        <w:trPr>
          <w:tblCellSpacing w:w="15" w:type="dxa"/>
        </w:trPr>
        <w:tc>
          <w:tcPr>
            <w:tcW w:w="0" w:type="auto"/>
            <w:vMerge w:val="restart"/>
            <w:vAlign w:val="center"/>
            <w:hideMark/>
          </w:tcPr>
          <w:p w14:paraId="757468D0" w14:textId="77777777" w:rsidR="00771040" w:rsidRDefault="00771040">
            <w:proofErr w:type="spellStart"/>
            <w:r>
              <w:t>ner</w:t>
            </w:r>
            <w:proofErr w:type="spellEnd"/>
            <w:r>
              <w:t xml:space="preserve"> im </w:t>
            </w:r>
            <w:proofErr w:type="spellStart"/>
            <w:r>
              <w:t>tempel</w:t>
            </w:r>
            <w:proofErr w:type="spellEnd"/>
          </w:p>
        </w:tc>
        <w:tc>
          <w:tcPr>
            <w:tcW w:w="0" w:type="auto"/>
            <w:vAlign w:val="center"/>
            <w:hideMark/>
          </w:tcPr>
          <w:p w14:paraId="0DE5EE00" w14:textId="77777777" w:rsidR="00771040" w:rsidRDefault="00771040">
            <w:r>
              <w:t xml:space="preserve">Mit wachen </w:t>
            </w:r>
            <w:proofErr w:type="spellStart"/>
            <w:r>
              <w:t>vasten</w:t>
            </w:r>
            <w:proofErr w:type="spellEnd"/>
            <w:r>
              <w:t xml:space="preserve"> langen </w:t>
            </w:r>
            <w:proofErr w:type="spellStart"/>
            <w:r>
              <w:t>bet</w:t>
            </w:r>
            <w:proofErr w:type="spellEnd"/>
          </w:p>
        </w:tc>
      </w:tr>
      <w:tr w:rsidR="00771040" w14:paraId="40DC06B5" w14:textId="77777777" w:rsidTr="00771040">
        <w:trPr>
          <w:tblCellSpacing w:w="15" w:type="dxa"/>
        </w:trPr>
        <w:tc>
          <w:tcPr>
            <w:tcW w:w="0" w:type="auto"/>
            <w:vMerge/>
            <w:vAlign w:val="center"/>
            <w:hideMark/>
          </w:tcPr>
          <w:p w14:paraId="0C6C8BEE" w14:textId="77777777" w:rsidR="00771040" w:rsidRDefault="00771040">
            <w:pPr>
              <w:rPr>
                <w:szCs w:val="24"/>
              </w:rPr>
            </w:pPr>
          </w:p>
        </w:tc>
        <w:tc>
          <w:tcPr>
            <w:tcW w:w="0" w:type="auto"/>
            <w:vAlign w:val="center"/>
            <w:hideMark/>
          </w:tcPr>
          <w:p w14:paraId="3B40D299" w14:textId="77777777" w:rsidR="00771040" w:rsidRDefault="00771040">
            <w:r>
              <w:t xml:space="preserve">Mit </w:t>
            </w:r>
            <w:proofErr w:type="spellStart"/>
            <w:r>
              <w:t>gerten</w:t>
            </w:r>
            <w:proofErr w:type="spellEnd"/>
            <w:r>
              <w:t xml:space="preserve"> </w:t>
            </w:r>
            <w:proofErr w:type="spellStart"/>
            <w:r>
              <w:t>hawen</w:t>
            </w:r>
            <w:proofErr w:type="spellEnd"/>
            <w:r>
              <w:t xml:space="preserve"> </w:t>
            </w:r>
            <w:proofErr w:type="spellStart"/>
            <w:r>
              <w:t>creützweyß</w:t>
            </w:r>
            <w:proofErr w:type="spellEnd"/>
            <w:r>
              <w:t xml:space="preserve"> </w:t>
            </w:r>
            <w:proofErr w:type="spellStart"/>
            <w:r>
              <w:t>ligen</w:t>
            </w:r>
            <w:proofErr w:type="spellEnd"/>
          </w:p>
        </w:tc>
      </w:tr>
      <w:tr w:rsidR="00771040" w14:paraId="1C7925B7" w14:textId="77777777" w:rsidTr="00771040">
        <w:trPr>
          <w:tblCellSpacing w:w="15" w:type="dxa"/>
        </w:trPr>
        <w:tc>
          <w:tcPr>
            <w:tcW w:w="0" w:type="auto"/>
            <w:vMerge/>
            <w:vAlign w:val="center"/>
            <w:hideMark/>
          </w:tcPr>
          <w:p w14:paraId="53FA2066" w14:textId="77777777" w:rsidR="00771040" w:rsidRDefault="00771040">
            <w:pPr>
              <w:rPr>
                <w:szCs w:val="24"/>
              </w:rPr>
            </w:pPr>
          </w:p>
        </w:tc>
        <w:tc>
          <w:tcPr>
            <w:tcW w:w="0" w:type="auto"/>
            <w:vAlign w:val="center"/>
            <w:hideMark/>
          </w:tcPr>
          <w:p w14:paraId="3DB9D04E" w14:textId="77777777" w:rsidR="00771040" w:rsidRDefault="00771040">
            <w:r>
              <w:t xml:space="preserve">Mit </w:t>
            </w:r>
            <w:proofErr w:type="spellStart"/>
            <w:r>
              <w:t>knyen</w:t>
            </w:r>
            <w:proofErr w:type="spellEnd"/>
            <w:r>
              <w:t xml:space="preserve"> </w:t>
            </w:r>
            <w:proofErr w:type="spellStart"/>
            <w:r>
              <w:t>naygen</w:t>
            </w:r>
            <w:proofErr w:type="spellEnd"/>
            <w:r>
              <w:t xml:space="preserve"> </w:t>
            </w:r>
            <w:proofErr w:type="spellStart"/>
            <w:r>
              <w:t>bucken</w:t>
            </w:r>
            <w:proofErr w:type="spellEnd"/>
            <w:r>
              <w:t xml:space="preserve"> </w:t>
            </w:r>
            <w:proofErr w:type="spellStart"/>
            <w:r>
              <w:t>bygen</w:t>
            </w:r>
            <w:proofErr w:type="spellEnd"/>
          </w:p>
        </w:tc>
      </w:tr>
      <w:tr w:rsidR="00771040" w14:paraId="2BFD25C8" w14:textId="77777777" w:rsidTr="00771040">
        <w:trPr>
          <w:tblCellSpacing w:w="15" w:type="dxa"/>
        </w:trPr>
        <w:tc>
          <w:tcPr>
            <w:tcW w:w="0" w:type="auto"/>
            <w:vMerge/>
            <w:vAlign w:val="center"/>
            <w:hideMark/>
          </w:tcPr>
          <w:p w14:paraId="6EA8AE1A" w14:textId="77777777" w:rsidR="00771040" w:rsidRDefault="00771040">
            <w:pPr>
              <w:rPr>
                <w:szCs w:val="24"/>
              </w:rPr>
            </w:pPr>
          </w:p>
        </w:tc>
        <w:tc>
          <w:tcPr>
            <w:tcW w:w="0" w:type="auto"/>
            <w:vAlign w:val="center"/>
            <w:hideMark/>
          </w:tcPr>
          <w:p w14:paraId="582C065E" w14:textId="77777777" w:rsidR="00771040" w:rsidRDefault="00771040">
            <w:r>
              <w:t xml:space="preserve">Mit </w:t>
            </w:r>
            <w:proofErr w:type="spellStart"/>
            <w:r>
              <w:t>glocken</w:t>
            </w:r>
            <w:proofErr w:type="spellEnd"/>
            <w:r>
              <w:t xml:space="preserve"> </w:t>
            </w:r>
            <w:proofErr w:type="spellStart"/>
            <w:r>
              <w:t>leütten</w:t>
            </w:r>
            <w:proofErr w:type="spellEnd"/>
            <w:r>
              <w:t xml:space="preserve"> </w:t>
            </w:r>
            <w:proofErr w:type="spellStart"/>
            <w:r>
              <w:t>orgel</w:t>
            </w:r>
            <w:proofErr w:type="spellEnd"/>
            <w:r>
              <w:t xml:space="preserve"> schlagen</w:t>
            </w:r>
          </w:p>
        </w:tc>
      </w:tr>
      <w:tr w:rsidR="00771040" w14:paraId="5C140EA1" w14:textId="77777777" w:rsidTr="00771040">
        <w:trPr>
          <w:tblCellSpacing w:w="15" w:type="dxa"/>
        </w:trPr>
        <w:tc>
          <w:tcPr>
            <w:tcW w:w="0" w:type="auto"/>
            <w:vMerge/>
            <w:vAlign w:val="center"/>
            <w:hideMark/>
          </w:tcPr>
          <w:p w14:paraId="299F3722" w14:textId="77777777" w:rsidR="00771040" w:rsidRDefault="00771040">
            <w:pPr>
              <w:rPr>
                <w:szCs w:val="24"/>
              </w:rPr>
            </w:pPr>
          </w:p>
        </w:tc>
        <w:tc>
          <w:tcPr>
            <w:tcW w:w="0" w:type="auto"/>
            <w:vAlign w:val="center"/>
            <w:hideMark/>
          </w:tcPr>
          <w:p w14:paraId="5C12E625" w14:textId="77777777" w:rsidR="00771040" w:rsidRDefault="00771040">
            <w:r>
              <w:t xml:space="preserve">Mit </w:t>
            </w:r>
            <w:proofErr w:type="spellStart"/>
            <w:r>
              <w:t>hayltum</w:t>
            </w:r>
            <w:proofErr w:type="spellEnd"/>
            <w:r>
              <w:t xml:space="preserve"> </w:t>
            </w:r>
            <w:proofErr w:type="spellStart"/>
            <w:r>
              <w:t>kertzen</w:t>
            </w:r>
            <w:proofErr w:type="spellEnd"/>
            <w:r>
              <w:t xml:space="preserve"> </w:t>
            </w:r>
            <w:proofErr w:type="spellStart"/>
            <w:r>
              <w:t>fanen</w:t>
            </w:r>
            <w:proofErr w:type="spellEnd"/>
            <w:r>
              <w:t xml:space="preserve"> tragen</w:t>
            </w:r>
          </w:p>
        </w:tc>
      </w:tr>
      <w:tr w:rsidR="00771040" w14:paraId="50C79604" w14:textId="77777777" w:rsidTr="00771040">
        <w:trPr>
          <w:tblCellSpacing w:w="15" w:type="dxa"/>
        </w:trPr>
        <w:tc>
          <w:tcPr>
            <w:tcW w:w="0" w:type="auto"/>
            <w:vMerge/>
            <w:vAlign w:val="center"/>
            <w:hideMark/>
          </w:tcPr>
          <w:p w14:paraId="088213A1" w14:textId="77777777" w:rsidR="00771040" w:rsidRDefault="00771040">
            <w:pPr>
              <w:rPr>
                <w:szCs w:val="24"/>
              </w:rPr>
            </w:pPr>
          </w:p>
        </w:tc>
        <w:tc>
          <w:tcPr>
            <w:tcW w:w="0" w:type="auto"/>
            <w:vAlign w:val="center"/>
            <w:hideMark/>
          </w:tcPr>
          <w:p w14:paraId="0137B280" w14:textId="77777777" w:rsidR="00771040" w:rsidRDefault="00771040">
            <w:r>
              <w:t xml:space="preserve">Mit </w:t>
            </w:r>
            <w:proofErr w:type="spellStart"/>
            <w:r>
              <w:t>reüchern</w:t>
            </w:r>
            <w:proofErr w:type="spellEnd"/>
            <w:r>
              <w:t xml:space="preserve"> </w:t>
            </w:r>
            <w:proofErr w:type="spellStart"/>
            <w:r>
              <w:t>vnd</w:t>
            </w:r>
            <w:proofErr w:type="spellEnd"/>
            <w:r>
              <w:t xml:space="preserve"> mit </w:t>
            </w:r>
            <w:proofErr w:type="spellStart"/>
            <w:r>
              <w:t>glocken</w:t>
            </w:r>
            <w:proofErr w:type="spellEnd"/>
            <w:r>
              <w:t xml:space="preserve"> </w:t>
            </w:r>
            <w:proofErr w:type="spellStart"/>
            <w:r>
              <w:t>tauffen</w:t>
            </w:r>
            <w:proofErr w:type="spellEnd"/>
          </w:p>
        </w:tc>
      </w:tr>
      <w:tr w:rsidR="00771040" w14:paraId="22260EDE" w14:textId="77777777" w:rsidTr="00771040">
        <w:trPr>
          <w:tblCellSpacing w:w="15" w:type="dxa"/>
        </w:trPr>
        <w:tc>
          <w:tcPr>
            <w:tcW w:w="0" w:type="auto"/>
            <w:vMerge/>
            <w:vAlign w:val="center"/>
            <w:hideMark/>
          </w:tcPr>
          <w:p w14:paraId="13D2F62B" w14:textId="77777777" w:rsidR="00771040" w:rsidRDefault="00771040">
            <w:pPr>
              <w:rPr>
                <w:szCs w:val="24"/>
              </w:rPr>
            </w:pPr>
          </w:p>
        </w:tc>
        <w:tc>
          <w:tcPr>
            <w:tcW w:w="0" w:type="auto"/>
            <w:vAlign w:val="center"/>
            <w:hideMark/>
          </w:tcPr>
          <w:p w14:paraId="1F3A7EFA" w14:textId="77777777" w:rsidR="00771040" w:rsidRDefault="00771040">
            <w:r>
              <w:t xml:space="preserve">Mit </w:t>
            </w:r>
            <w:proofErr w:type="spellStart"/>
            <w:r>
              <w:t>lampen</w:t>
            </w:r>
            <w:proofErr w:type="spellEnd"/>
            <w:r>
              <w:t xml:space="preserve"> </w:t>
            </w:r>
            <w:proofErr w:type="spellStart"/>
            <w:r>
              <w:t>schiren</w:t>
            </w:r>
            <w:proofErr w:type="spellEnd"/>
            <w:r>
              <w:t xml:space="preserve"> </w:t>
            </w:r>
            <w:proofErr w:type="spellStart"/>
            <w:r>
              <w:t>gnad</w:t>
            </w:r>
            <w:proofErr w:type="spellEnd"/>
            <w:r>
              <w:t xml:space="preserve"> </w:t>
            </w:r>
            <w:proofErr w:type="spellStart"/>
            <w:r>
              <w:t>verkauffen</w:t>
            </w:r>
            <w:proofErr w:type="spellEnd"/>
          </w:p>
        </w:tc>
      </w:tr>
      <w:tr w:rsidR="00771040" w14:paraId="04EA1FD1" w14:textId="77777777" w:rsidTr="00771040">
        <w:trPr>
          <w:tblCellSpacing w:w="15" w:type="dxa"/>
        </w:trPr>
        <w:tc>
          <w:tcPr>
            <w:tcW w:w="0" w:type="auto"/>
            <w:vMerge/>
            <w:vAlign w:val="center"/>
            <w:hideMark/>
          </w:tcPr>
          <w:p w14:paraId="29153085" w14:textId="77777777" w:rsidR="00771040" w:rsidRDefault="00771040">
            <w:pPr>
              <w:rPr>
                <w:szCs w:val="24"/>
              </w:rPr>
            </w:pPr>
          </w:p>
        </w:tc>
        <w:tc>
          <w:tcPr>
            <w:tcW w:w="0" w:type="auto"/>
            <w:vAlign w:val="center"/>
            <w:hideMark/>
          </w:tcPr>
          <w:p w14:paraId="2CF317F0" w14:textId="77777777" w:rsidR="00771040" w:rsidRDefault="00771040">
            <w:r>
              <w:t xml:space="preserve">Mit </w:t>
            </w:r>
            <w:proofErr w:type="spellStart"/>
            <w:r>
              <w:t>kirchen</w:t>
            </w:r>
            <w:proofErr w:type="spellEnd"/>
            <w:r>
              <w:t xml:space="preserve"> wachs </w:t>
            </w:r>
            <w:proofErr w:type="spellStart"/>
            <w:r>
              <w:t>saltz</w:t>
            </w:r>
            <w:proofErr w:type="spellEnd"/>
            <w:r>
              <w:t xml:space="preserve"> </w:t>
            </w:r>
            <w:proofErr w:type="spellStart"/>
            <w:r>
              <w:t>wasser</w:t>
            </w:r>
            <w:proofErr w:type="spellEnd"/>
            <w:r>
              <w:t xml:space="preserve"> </w:t>
            </w:r>
            <w:proofErr w:type="spellStart"/>
            <w:r>
              <w:t>weyen</w:t>
            </w:r>
            <w:proofErr w:type="spellEnd"/>
          </w:p>
        </w:tc>
      </w:tr>
      <w:tr w:rsidR="00771040" w14:paraId="65537EAF" w14:textId="77777777" w:rsidTr="00771040">
        <w:trPr>
          <w:tblCellSpacing w:w="15" w:type="dxa"/>
        </w:trPr>
        <w:tc>
          <w:tcPr>
            <w:tcW w:w="0" w:type="auto"/>
            <w:vMerge/>
            <w:vAlign w:val="center"/>
            <w:hideMark/>
          </w:tcPr>
          <w:p w14:paraId="24D34F4C" w14:textId="77777777" w:rsidR="00771040" w:rsidRDefault="00771040">
            <w:pPr>
              <w:rPr>
                <w:szCs w:val="24"/>
              </w:rPr>
            </w:pPr>
          </w:p>
        </w:tc>
        <w:tc>
          <w:tcPr>
            <w:tcW w:w="0" w:type="auto"/>
            <w:vAlign w:val="center"/>
            <w:hideMark/>
          </w:tcPr>
          <w:p w14:paraId="5995DD31" w14:textId="77777777" w:rsidR="00771040" w:rsidRDefault="00771040">
            <w:proofErr w:type="spellStart"/>
            <w:r>
              <w:t>Vnd</w:t>
            </w:r>
            <w:proofErr w:type="spellEnd"/>
            <w:r>
              <w:t xml:space="preserve"> des </w:t>
            </w:r>
            <w:proofErr w:type="spellStart"/>
            <w:r>
              <w:t>geleychen</w:t>
            </w:r>
            <w:proofErr w:type="spellEnd"/>
            <w:r>
              <w:t xml:space="preserve"> auch die </w:t>
            </w:r>
            <w:proofErr w:type="spellStart"/>
            <w:r>
              <w:t>leyen</w:t>
            </w:r>
            <w:proofErr w:type="spellEnd"/>
          </w:p>
        </w:tc>
      </w:tr>
      <w:tr w:rsidR="00771040" w14:paraId="7FE3ABC0" w14:textId="77777777" w:rsidTr="00771040">
        <w:trPr>
          <w:tblCellSpacing w:w="15" w:type="dxa"/>
        </w:trPr>
        <w:tc>
          <w:tcPr>
            <w:tcW w:w="0" w:type="auto"/>
            <w:vMerge/>
            <w:vAlign w:val="center"/>
            <w:hideMark/>
          </w:tcPr>
          <w:p w14:paraId="4F2FF044" w14:textId="77777777" w:rsidR="00771040" w:rsidRDefault="00771040">
            <w:pPr>
              <w:rPr>
                <w:szCs w:val="24"/>
              </w:rPr>
            </w:pPr>
          </w:p>
        </w:tc>
        <w:tc>
          <w:tcPr>
            <w:tcW w:w="0" w:type="auto"/>
            <w:vAlign w:val="center"/>
            <w:hideMark/>
          </w:tcPr>
          <w:p w14:paraId="7D2141BB" w14:textId="77777777" w:rsidR="00771040" w:rsidRDefault="00771040">
            <w:r>
              <w:t xml:space="preserve">Mit </w:t>
            </w:r>
            <w:proofErr w:type="spellStart"/>
            <w:r>
              <w:t>opffern</w:t>
            </w:r>
            <w:proofErr w:type="spellEnd"/>
            <w:r>
              <w:t xml:space="preserve"> </w:t>
            </w:r>
            <w:proofErr w:type="spellStart"/>
            <w:r>
              <w:t>vnd</w:t>
            </w:r>
            <w:proofErr w:type="spellEnd"/>
            <w:r>
              <w:t xml:space="preserve"> die </w:t>
            </w:r>
            <w:proofErr w:type="spellStart"/>
            <w:r>
              <w:t>liechtlein</w:t>
            </w:r>
            <w:proofErr w:type="spellEnd"/>
            <w:r>
              <w:t xml:space="preserve"> </w:t>
            </w:r>
            <w:proofErr w:type="spellStart"/>
            <w:r>
              <w:t>brinnen</w:t>
            </w:r>
            <w:proofErr w:type="spellEnd"/>
          </w:p>
        </w:tc>
      </w:tr>
      <w:tr w:rsidR="00771040" w14:paraId="1EC37E42" w14:textId="77777777" w:rsidTr="00771040">
        <w:trPr>
          <w:tblCellSpacing w:w="15" w:type="dxa"/>
        </w:trPr>
        <w:tc>
          <w:tcPr>
            <w:tcW w:w="0" w:type="auto"/>
            <w:vMerge/>
            <w:vAlign w:val="center"/>
            <w:hideMark/>
          </w:tcPr>
          <w:p w14:paraId="5C40D8AA" w14:textId="77777777" w:rsidR="00771040" w:rsidRDefault="00771040">
            <w:pPr>
              <w:rPr>
                <w:szCs w:val="24"/>
              </w:rPr>
            </w:pPr>
          </w:p>
        </w:tc>
        <w:tc>
          <w:tcPr>
            <w:tcW w:w="0" w:type="auto"/>
            <w:vAlign w:val="center"/>
            <w:hideMark/>
          </w:tcPr>
          <w:p w14:paraId="3EC4CB99" w14:textId="77777777" w:rsidR="00771040" w:rsidRDefault="00771040">
            <w:r>
              <w:t xml:space="preserve">Mit </w:t>
            </w:r>
            <w:proofErr w:type="spellStart"/>
            <w:r>
              <w:t>walfart</w:t>
            </w:r>
            <w:proofErr w:type="spellEnd"/>
            <w:r>
              <w:t xml:space="preserve"> </w:t>
            </w:r>
            <w:proofErr w:type="spellStart"/>
            <w:r>
              <w:t>vnd</w:t>
            </w:r>
            <w:proofErr w:type="spellEnd"/>
            <w:r>
              <w:t xml:space="preserve"> den </w:t>
            </w:r>
            <w:proofErr w:type="spellStart"/>
            <w:r>
              <w:t>haylgen</w:t>
            </w:r>
            <w:proofErr w:type="spellEnd"/>
            <w:r>
              <w:t xml:space="preserve"> dienen</w:t>
            </w:r>
          </w:p>
        </w:tc>
      </w:tr>
      <w:tr w:rsidR="00771040" w14:paraId="2489159C" w14:textId="77777777" w:rsidTr="00771040">
        <w:trPr>
          <w:tblCellSpacing w:w="15" w:type="dxa"/>
        </w:trPr>
        <w:tc>
          <w:tcPr>
            <w:tcW w:w="0" w:type="auto"/>
            <w:vMerge/>
            <w:vAlign w:val="center"/>
            <w:hideMark/>
          </w:tcPr>
          <w:p w14:paraId="4CCF5D01" w14:textId="77777777" w:rsidR="00771040" w:rsidRDefault="00771040">
            <w:pPr>
              <w:rPr>
                <w:szCs w:val="24"/>
              </w:rPr>
            </w:pPr>
          </w:p>
        </w:tc>
        <w:tc>
          <w:tcPr>
            <w:tcW w:w="0" w:type="auto"/>
            <w:vAlign w:val="center"/>
            <w:hideMark/>
          </w:tcPr>
          <w:p w14:paraId="4A2FBD97" w14:textId="77777777" w:rsidR="00771040" w:rsidRDefault="00771040">
            <w:r>
              <w:t xml:space="preserve">Den </w:t>
            </w:r>
            <w:proofErr w:type="spellStart"/>
            <w:r>
              <w:t>abent</w:t>
            </w:r>
            <w:proofErr w:type="spellEnd"/>
            <w:r>
              <w:t xml:space="preserve"> </w:t>
            </w:r>
            <w:proofErr w:type="spellStart"/>
            <w:r>
              <w:t>vasten</w:t>
            </w:r>
            <w:proofErr w:type="spellEnd"/>
            <w:r>
              <w:t xml:space="preserve"> den tag </w:t>
            </w:r>
            <w:proofErr w:type="spellStart"/>
            <w:r>
              <w:t>feyren</w:t>
            </w:r>
            <w:proofErr w:type="spellEnd"/>
          </w:p>
        </w:tc>
      </w:tr>
      <w:tr w:rsidR="00771040" w14:paraId="086917F6" w14:textId="77777777" w:rsidTr="00771040">
        <w:trPr>
          <w:tblCellSpacing w:w="15" w:type="dxa"/>
        </w:trPr>
        <w:tc>
          <w:tcPr>
            <w:tcW w:w="0" w:type="auto"/>
            <w:vMerge/>
            <w:vAlign w:val="center"/>
            <w:hideMark/>
          </w:tcPr>
          <w:p w14:paraId="3A0ECDA6" w14:textId="77777777" w:rsidR="00771040" w:rsidRDefault="00771040">
            <w:pPr>
              <w:rPr>
                <w:szCs w:val="24"/>
              </w:rPr>
            </w:pPr>
          </w:p>
        </w:tc>
        <w:tc>
          <w:tcPr>
            <w:tcW w:w="0" w:type="auto"/>
            <w:vAlign w:val="center"/>
            <w:hideMark/>
          </w:tcPr>
          <w:p w14:paraId="64F43A2F" w14:textId="77777777" w:rsidR="00771040" w:rsidRDefault="00771040">
            <w:proofErr w:type="spellStart"/>
            <w:r>
              <w:t>Vnd</w:t>
            </w:r>
            <w:proofErr w:type="spellEnd"/>
            <w:r>
              <w:t xml:space="preserve"> </w:t>
            </w:r>
            <w:proofErr w:type="spellStart"/>
            <w:r>
              <w:t>beychten</w:t>
            </w:r>
            <w:proofErr w:type="spellEnd"/>
            <w:r>
              <w:t xml:space="preserve"> nach der alten </w:t>
            </w:r>
            <w:proofErr w:type="spellStart"/>
            <w:r>
              <w:t>leyren</w:t>
            </w:r>
            <w:proofErr w:type="spellEnd"/>
          </w:p>
        </w:tc>
      </w:tr>
      <w:tr w:rsidR="00771040" w14:paraId="2A750798" w14:textId="77777777" w:rsidTr="00771040">
        <w:trPr>
          <w:tblCellSpacing w:w="15" w:type="dxa"/>
        </w:trPr>
        <w:tc>
          <w:tcPr>
            <w:tcW w:w="0" w:type="auto"/>
            <w:vMerge/>
            <w:vAlign w:val="center"/>
            <w:hideMark/>
          </w:tcPr>
          <w:p w14:paraId="42C8E7A6" w14:textId="77777777" w:rsidR="00771040" w:rsidRDefault="00771040">
            <w:pPr>
              <w:rPr>
                <w:szCs w:val="24"/>
              </w:rPr>
            </w:pPr>
          </w:p>
        </w:tc>
        <w:tc>
          <w:tcPr>
            <w:tcW w:w="0" w:type="auto"/>
            <w:vAlign w:val="center"/>
            <w:hideMark/>
          </w:tcPr>
          <w:p w14:paraId="306B9662" w14:textId="77777777" w:rsidR="00771040" w:rsidRDefault="00771040">
            <w:r>
              <w:t xml:space="preserve">Mit bruderschafft </w:t>
            </w:r>
            <w:proofErr w:type="spellStart"/>
            <w:r>
              <w:t>vnd</w:t>
            </w:r>
            <w:proofErr w:type="spellEnd"/>
            <w:r>
              <w:t xml:space="preserve"> </w:t>
            </w:r>
            <w:proofErr w:type="spellStart"/>
            <w:r>
              <w:t>Rosenkrentzen</w:t>
            </w:r>
            <w:proofErr w:type="spellEnd"/>
          </w:p>
        </w:tc>
      </w:tr>
      <w:tr w:rsidR="00771040" w14:paraId="0D024937" w14:textId="77777777" w:rsidTr="00771040">
        <w:trPr>
          <w:tblCellSpacing w:w="15" w:type="dxa"/>
        </w:trPr>
        <w:tc>
          <w:tcPr>
            <w:tcW w:w="0" w:type="auto"/>
            <w:vMerge/>
            <w:vAlign w:val="center"/>
            <w:hideMark/>
          </w:tcPr>
          <w:p w14:paraId="66B10B76" w14:textId="77777777" w:rsidR="00771040" w:rsidRDefault="00771040">
            <w:pPr>
              <w:rPr>
                <w:szCs w:val="24"/>
              </w:rPr>
            </w:pPr>
          </w:p>
        </w:tc>
        <w:tc>
          <w:tcPr>
            <w:tcW w:w="0" w:type="auto"/>
            <w:vAlign w:val="center"/>
            <w:hideMark/>
          </w:tcPr>
          <w:p w14:paraId="3111A561" w14:textId="77777777" w:rsidR="00771040" w:rsidRDefault="00771040">
            <w:r>
              <w:t xml:space="preserve">Mit Ablaß lesen </w:t>
            </w:r>
            <w:proofErr w:type="spellStart"/>
            <w:r>
              <w:t>kirchen</w:t>
            </w:r>
            <w:proofErr w:type="spellEnd"/>
            <w:r>
              <w:t xml:space="preserve"> </w:t>
            </w:r>
            <w:proofErr w:type="spellStart"/>
            <w:r>
              <w:t>schwentzen</w:t>
            </w:r>
            <w:proofErr w:type="spellEnd"/>
          </w:p>
        </w:tc>
      </w:tr>
      <w:tr w:rsidR="00771040" w14:paraId="472B1297" w14:textId="77777777" w:rsidTr="00771040">
        <w:trPr>
          <w:tblCellSpacing w:w="15" w:type="dxa"/>
        </w:trPr>
        <w:tc>
          <w:tcPr>
            <w:tcW w:w="0" w:type="auto"/>
            <w:vMerge/>
            <w:vAlign w:val="center"/>
            <w:hideMark/>
          </w:tcPr>
          <w:p w14:paraId="2BBF87B1" w14:textId="77777777" w:rsidR="00771040" w:rsidRDefault="00771040">
            <w:pPr>
              <w:rPr>
                <w:szCs w:val="24"/>
              </w:rPr>
            </w:pPr>
          </w:p>
        </w:tc>
        <w:tc>
          <w:tcPr>
            <w:tcW w:w="0" w:type="auto"/>
            <w:vAlign w:val="center"/>
            <w:hideMark/>
          </w:tcPr>
          <w:p w14:paraId="6DC55A6E" w14:textId="77777777" w:rsidR="00771040" w:rsidRDefault="00771040">
            <w:r>
              <w:t xml:space="preserve">Mit </w:t>
            </w:r>
            <w:proofErr w:type="spellStart"/>
            <w:r>
              <w:t>Pacem</w:t>
            </w:r>
            <w:proofErr w:type="spellEnd"/>
            <w:r>
              <w:t xml:space="preserve"> küssen </w:t>
            </w:r>
            <w:proofErr w:type="spellStart"/>
            <w:r>
              <w:t>hayltum</w:t>
            </w:r>
            <w:proofErr w:type="spellEnd"/>
            <w:r>
              <w:t xml:space="preserve"> </w:t>
            </w:r>
            <w:proofErr w:type="spellStart"/>
            <w:r>
              <w:t>schawen</w:t>
            </w:r>
            <w:proofErr w:type="spellEnd"/>
          </w:p>
        </w:tc>
      </w:tr>
      <w:tr w:rsidR="00771040" w14:paraId="2B4711B2" w14:textId="77777777" w:rsidTr="00771040">
        <w:trPr>
          <w:tblCellSpacing w:w="15" w:type="dxa"/>
        </w:trPr>
        <w:tc>
          <w:tcPr>
            <w:tcW w:w="0" w:type="auto"/>
            <w:vMerge/>
            <w:vAlign w:val="center"/>
            <w:hideMark/>
          </w:tcPr>
          <w:p w14:paraId="5A750298" w14:textId="77777777" w:rsidR="00771040" w:rsidRDefault="00771040">
            <w:pPr>
              <w:rPr>
                <w:szCs w:val="24"/>
              </w:rPr>
            </w:pPr>
          </w:p>
        </w:tc>
        <w:tc>
          <w:tcPr>
            <w:tcW w:w="0" w:type="auto"/>
            <w:vAlign w:val="center"/>
            <w:hideMark/>
          </w:tcPr>
          <w:p w14:paraId="55F175F5" w14:textId="77777777" w:rsidR="00771040" w:rsidRDefault="00771040">
            <w:r>
              <w:t xml:space="preserve">Mit </w:t>
            </w:r>
            <w:proofErr w:type="spellStart"/>
            <w:r>
              <w:t>mess</w:t>
            </w:r>
            <w:proofErr w:type="spellEnd"/>
            <w:r>
              <w:t xml:space="preserve"> </w:t>
            </w:r>
            <w:proofErr w:type="spellStart"/>
            <w:r>
              <w:t>styfften</w:t>
            </w:r>
            <w:proofErr w:type="spellEnd"/>
            <w:r>
              <w:t xml:space="preserve"> </w:t>
            </w:r>
            <w:proofErr w:type="spellStart"/>
            <w:r>
              <w:t>vnd</w:t>
            </w:r>
            <w:proofErr w:type="spellEnd"/>
            <w:r>
              <w:t xml:space="preserve"> </w:t>
            </w:r>
            <w:proofErr w:type="spellStart"/>
            <w:r>
              <w:t>kirchen</w:t>
            </w:r>
            <w:proofErr w:type="spellEnd"/>
            <w:r>
              <w:t xml:space="preserve"> </w:t>
            </w:r>
            <w:proofErr w:type="spellStart"/>
            <w:r>
              <w:t>bawen</w:t>
            </w:r>
            <w:proofErr w:type="spellEnd"/>
          </w:p>
        </w:tc>
      </w:tr>
      <w:tr w:rsidR="00771040" w14:paraId="02F0B46B" w14:textId="77777777" w:rsidTr="00771040">
        <w:trPr>
          <w:tblCellSpacing w:w="15" w:type="dxa"/>
        </w:trPr>
        <w:tc>
          <w:tcPr>
            <w:tcW w:w="0" w:type="auto"/>
            <w:vMerge/>
            <w:vAlign w:val="center"/>
            <w:hideMark/>
          </w:tcPr>
          <w:p w14:paraId="607E9D66" w14:textId="77777777" w:rsidR="00771040" w:rsidRDefault="00771040">
            <w:pPr>
              <w:rPr>
                <w:szCs w:val="24"/>
              </w:rPr>
            </w:pPr>
          </w:p>
        </w:tc>
        <w:tc>
          <w:tcPr>
            <w:tcW w:w="0" w:type="auto"/>
            <w:vAlign w:val="center"/>
            <w:hideMark/>
          </w:tcPr>
          <w:p w14:paraId="746933AF" w14:textId="77777777" w:rsidR="00771040" w:rsidRDefault="00771040">
            <w:r>
              <w:t xml:space="preserve">Mit grossen kost die </w:t>
            </w:r>
            <w:proofErr w:type="spellStart"/>
            <w:r>
              <w:t>altar</w:t>
            </w:r>
            <w:proofErr w:type="spellEnd"/>
            <w:r>
              <w:t xml:space="preserve"> zieren</w:t>
            </w:r>
          </w:p>
        </w:tc>
      </w:tr>
      <w:tr w:rsidR="00771040" w14:paraId="6FDEB0D0" w14:textId="77777777" w:rsidTr="00771040">
        <w:trPr>
          <w:tblCellSpacing w:w="15" w:type="dxa"/>
        </w:trPr>
        <w:tc>
          <w:tcPr>
            <w:tcW w:w="0" w:type="auto"/>
            <w:vMerge/>
            <w:vAlign w:val="center"/>
            <w:hideMark/>
          </w:tcPr>
          <w:p w14:paraId="67461974" w14:textId="77777777" w:rsidR="00771040" w:rsidRDefault="00771040">
            <w:pPr>
              <w:rPr>
                <w:szCs w:val="24"/>
              </w:rPr>
            </w:pPr>
          </w:p>
        </w:tc>
        <w:tc>
          <w:tcPr>
            <w:tcW w:w="0" w:type="auto"/>
            <w:vAlign w:val="center"/>
            <w:hideMark/>
          </w:tcPr>
          <w:p w14:paraId="074B53E8" w14:textId="77777777" w:rsidR="00771040" w:rsidRDefault="00771040">
            <w:r>
              <w:t xml:space="preserve">Tafel </w:t>
            </w:r>
            <w:proofErr w:type="spellStart"/>
            <w:r>
              <w:t>auff</w:t>
            </w:r>
            <w:proofErr w:type="spellEnd"/>
            <w:r>
              <w:t xml:space="preserve"> die welschen monieren</w:t>
            </w:r>
          </w:p>
        </w:tc>
      </w:tr>
      <w:tr w:rsidR="00771040" w14:paraId="7E4E4620" w14:textId="77777777" w:rsidTr="00771040">
        <w:trPr>
          <w:tblCellSpacing w:w="15" w:type="dxa"/>
        </w:trPr>
        <w:tc>
          <w:tcPr>
            <w:tcW w:w="0" w:type="auto"/>
            <w:vMerge/>
            <w:vAlign w:val="center"/>
            <w:hideMark/>
          </w:tcPr>
          <w:p w14:paraId="4D320AFB" w14:textId="77777777" w:rsidR="00771040" w:rsidRDefault="00771040">
            <w:pPr>
              <w:rPr>
                <w:szCs w:val="24"/>
              </w:rPr>
            </w:pPr>
          </w:p>
        </w:tc>
        <w:tc>
          <w:tcPr>
            <w:tcW w:w="0" w:type="auto"/>
            <w:vAlign w:val="center"/>
            <w:hideMark/>
          </w:tcPr>
          <w:p w14:paraId="13DC1CEC" w14:textId="77777777" w:rsidR="00771040" w:rsidRDefault="00771040">
            <w:proofErr w:type="spellStart"/>
            <w:r>
              <w:t>Samata</w:t>
            </w:r>
            <w:proofErr w:type="spellEnd"/>
            <w:r>
              <w:t xml:space="preserve"> </w:t>
            </w:r>
            <w:proofErr w:type="spellStart"/>
            <w:r>
              <w:t>meßgwand</w:t>
            </w:r>
            <w:proofErr w:type="spellEnd"/>
            <w:r>
              <w:t xml:space="preserve"> </w:t>
            </w:r>
            <w:proofErr w:type="spellStart"/>
            <w:r>
              <w:t>kölich</w:t>
            </w:r>
            <w:proofErr w:type="spellEnd"/>
            <w:r>
              <w:t xml:space="preserve"> </w:t>
            </w:r>
            <w:proofErr w:type="spellStart"/>
            <w:r>
              <w:t>gulden</w:t>
            </w:r>
            <w:proofErr w:type="spellEnd"/>
          </w:p>
        </w:tc>
      </w:tr>
      <w:tr w:rsidR="00771040" w14:paraId="7184C5A7" w14:textId="77777777" w:rsidTr="00771040">
        <w:trPr>
          <w:tblCellSpacing w:w="15" w:type="dxa"/>
        </w:trPr>
        <w:tc>
          <w:tcPr>
            <w:tcW w:w="0" w:type="auto"/>
            <w:vMerge/>
            <w:vAlign w:val="center"/>
            <w:hideMark/>
          </w:tcPr>
          <w:p w14:paraId="1BE522E7" w14:textId="77777777" w:rsidR="00771040" w:rsidRDefault="00771040">
            <w:pPr>
              <w:rPr>
                <w:szCs w:val="24"/>
              </w:rPr>
            </w:pPr>
          </w:p>
        </w:tc>
        <w:tc>
          <w:tcPr>
            <w:tcW w:w="0" w:type="auto"/>
            <w:vAlign w:val="center"/>
            <w:hideMark/>
          </w:tcPr>
          <w:p w14:paraId="4078B356" w14:textId="77777777" w:rsidR="00771040" w:rsidRDefault="00771040">
            <w:r>
              <w:t xml:space="preserve">Mit </w:t>
            </w:r>
            <w:proofErr w:type="spellStart"/>
            <w:r>
              <w:t>monstrantzen</w:t>
            </w:r>
            <w:proofErr w:type="spellEnd"/>
            <w:r>
              <w:t xml:space="preserve"> </w:t>
            </w:r>
            <w:proofErr w:type="spellStart"/>
            <w:r>
              <w:t>vnd</w:t>
            </w:r>
            <w:proofErr w:type="spellEnd"/>
            <w:r>
              <w:t xml:space="preserve"> </w:t>
            </w:r>
            <w:proofErr w:type="spellStart"/>
            <w:r>
              <w:t>sylbern</w:t>
            </w:r>
            <w:proofErr w:type="spellEnd"/>
            <w:r>
              <w:t xml:space="preserve"> bilden</w:t>
            </w:r>
          </w:p>
        </w:tc>
      </w:tr>
      <w:tr w:rsidR="00771040" w14:paraId="2589EC24" w14:textId="77777777" w:rsidTr="00771040">
        <w:trPr>
          <w:tblCellSpacing w:w="15" w:type="dxa"/>
        </w:trPr>
        <w:tc>
          <w:tcPr>
            <w:tcW w:w="0" w:type="auto"/>
            <w:vMerge/>
            <w:vAlign w:val="center"/>
            <w:hideMark/>
          </w:tcPr>
          <w:p w14:paraId="0D9F8897" w14:textId="77777777" w:rsidR="00771040" w:rsidRDefault="00771040">
            <w:pPr>
              <w:rPr>
                <w:szCs w:val="24"/>
              </w:rPr>
            </w:pPr>
          </w:p>
        </w:tc>
        <w:tc>
          <w:tcPr>
            <w:tcW w:w="0" w:type="auto"/>
            <w:vAlign w:val="center"/>
            <w:hideMark/>
          </w:tcPr>
          <w:p w14:paraId="3C47B224" w14:textId="77777777" w:rsidR="00771040" w:rsidRDefault="00771040">
            <w:r>
              <w:t xml:space="preserve">In Closer schaffen </w:t>
            </w:r>
            <w:proofErr w:type="spellStart"/>
            <w:r>
              <w:t>rent</w:t>
            </w:r>
            <w:proofErr w:type="spellEnd"/>
            <w:r>
              <w:t xml:space="preserve"> </w:t>
            </w:r>
            <w:proofErr w:type="spellStart"/>
            <w:r>
              <w:t>vnd</w:t>
            </w:r>
            <w:proofErr w:type="spellEnd"/>
            <w:r>
              <w:t xml:space="preserve"> </w:t>
            </w:r>
            <w:proofErr w:type="spellStart"/>
            <w:r>
              <w:t>zynst</w:t>
            </w:r>
            <w:proofErr w:type="spellEnd"/>
          </w:p>
        </w:tc>
      </w:tr>
      <w:tr w:rsidR="00771040" w14:paraId="5B58D8E8" w14:textId="77777777" w:rsidTr="00771040">
        <w:trPr>
          <w:tblCellSpacing w:w="15" w:type="dxa"/>
        </w:trPr>
        <w:tc>
          <w:tcPr>
            <w:tcW w:w="0" w:type="auto"/>
            <w:vAlign w:val="center"/>
            <w:hideMark/>
          </w:tcPr>
          <w:p w14:paraId="3734EB7C" w14:textId="77777777" w:rsidR="00771040" w:rsidRDefault="00771040">
            <w:r>
              <w:t xml:space="preserve">Es sagt </w:t>
            </w:r>
            <w:proofErr w:type="spellStart"/>
            <w:r>
              <w:t>vn</w:t>
            </w:r>
            <w:proofErr w:type="spellEnd"/>
            <w:r>
              <w:t>-</w:t>
            </w:r>
          </w:p>
        </w:tc>
        <w:tc>
          <w:tcPr>
            <w:tcW w:w="0" w:type="auto"/>
            <w:vAlign w:val="center"/>
            <w:hideMark/>
          </w:tcPr>
          <w:p w14:paraId="043AB5B0" w14:textId="77777777" w:rsidR="00771040" w:rsidRDefault="00771040">
            <w:proofErr w:type="spellStart"/>
            <w:r>
              <w:t>Diss</w:t>
            </w:r>
            <w:proofErr w:type="spellEnd"/>
            <w:r>
              <w:t xml:space="preserve"> alles </w:t>
            </w:r>
            <w:proofErr w:type="spellStart"/>
            <w:r>
              <w:t>hayst</w:t>
            </w:r>
            <w:proofErr w:type="spellEnd"/>
            <w:r>
              <w:t xml:space="preserve"> der Bapst </w:t>
            </w:r>
            <w:proofErr w:type="spellStart"/>
            <w:r>
              <w:t>gots</w:t>
            </w:r>
            <w:proofErr w:type="spellEnd"/>
            <w:r>
              <w:t xml:space="preserve"> </w:t>
            </w:r>
            <w:proofErr w:type="spellStart"/>
            <w:r>
              <w:t>dinst</w:t>
            </w:r>
            <w:proofErr w:type="spellEnd"/>
          </w:p>
        </w:tc>
      </w:tr>
      <w:tr w:rsidR="00771040" w14:paraId="561CFDE9" w14:textId="77777777" w:rsidTr="00771040">
        <w:trPr>
          <w:tblCellSpacing w:w="15" w:type="dxa"/>
        </w:trPr>
        <w:tc>
          <w:tcPr>
            <w:tcW w:w="0" w:type="auto"/>
            <w:vAlign w:val="center"/>
            <w:hideMark/>
          </w:tcPr>
          <w:p w14:paraId="7A86306B" w14:textId="77777777" w:rsidR="00771040" w:rsidRDefault="00771040">
            <w:proofErr w:type="spellStart"/>
            <w:r>
              <w:t>ser</w:t>
            </w:r>
            <w:proofErr w:type="spellEnd"/>
            <w:r>
              <w:t xml:space="preserve"> </w:t>
            </w:r>
            <w:proofErr w:type="spellStart"/>
            <w:r>
              <w:t>Gardion</w:t>
            </w:r>
            <w:proofErr w:type="spellEnd"/>
          </w:p>
        </w:tc>
        <w:tc>
          <w:tcPr>
            <w:tcW w:w="0" w:type="auto"/>
            <w:vAlign w:val="center"/>
            <w:hideMark/>
          </w:tcPr>
          <w:p w14:paraId="08FC678B" w14:textId="77777777" w:rsidR="00771040" w:rsidRDefault="00771040">
            <w:r>
              <w:t xml:space="preserve">Spricht man verdient damit den </w:t>
            </w:r>
            <w:proofErr w:type="spellStart"/>
            <w:r>
              <w:t>hymel</w:t>
            </w:r>
            <w:proofErr w:type="spellEnd"/>
          </w:p>
        </w:tc>
      </w:tr>
      <w:tr w:rsidR="00771040" w14:paraId="73514011" w14:textId="77777777" w:rsidTr="00771040">
        <w:trPr>
          <w:tblCellSpacing w:w="15" w:type="dxa"/>
        </w:trPr>
        <w:tc>
          <w:tcPr>
            <w:tcW w:w="0" w:type="auto"/>
            <w:vAlign w:val="center"/>
            <w:hideMark/>
          </w:tcPr>
          <w:p w14:paraId="3145B940" w14:textId="77777777" w:rsidR="00771040" w:rsidRDefault="00771040">
            <w:r>
              <w:t>auch es seye</w:t>
            </w:r>
          </w:p>
        </w:tc>
        <w:tc>
          <w:tcPr>
            <w:tcW w:w="0" w:type="auto"/>
            <w:vAlign w:val="center"/>
            <w:hideMark/>
          </w:tcPr>
          <w:p w14:paraId="5AE08B6A" w14:textId="77777777" w:rsidR="00771040" w:rsidRDefault="00771040">
            <w:proofErr w:type="spellStart"/>
            <w:r>
              <w:t>Vnd</w:t>
            </w:r>
            <w:proofErr w:type="spellEnd"/>
            <w:r>
              <w:t xml:space="preserve"> </w:t>
            </w:r>
            <w:proofErr w:type="spellStart"/>
            <w:r>
              <w:t>lößt</w:t>
            </w:r>
            <w:proofErr w:type="spellEnd"/>
            <w:r>
              <w:t xml:space="preserve"> mit ab der </w:t>
            </w:r>
            <w:proofErr w:type="spellStart"/>
            <w:r>
              <w:t>sünden</w:t>
            </w:r>
            <w:proofErr w:type="spellEnd"/>
            <w:r>
              <w:t xml:space="preserve"> </w:t>
            </w:r>
            <w:proofErr w:type="spellStart"/>
            <w:r>
              <w:t>schimel</w:t>
            </w:r>
            <w:proofErr w:type="spellEnd"/>
          </w:p>
        </w:tc>
      </w:tr>
      <w:tr w:rsidR="00771040" w14:paraId="734688FB" w14:textId="77777777" w:rsidTr="00771040">
        <w:trPr>
          <w:tblCellSpacing w:w="15" w:type="dxa"/>
        </w:trPr>
        <w:tc>
          <w:tcPr>
            <w:tcW w:w="0" w:type="auto"/>
            <w:vMerge w:val="restart"/>
            <w:vAlign w:val="center"/>
            <w:hideMark/>
          </w:tcPr>
          <w:p w14:paraId="0F13AEDC" w14:textId="77777777" w:rsidR="00771040" w:rsidRDefault="00771040">
            <w:r>
              <w:t>war</w:t>
            </w:r>
          </w:p>
        </w:tc>
        <w:tc>
          <w:tcPr>
            <w:tcW w:w="0" w:type="auto"/>
            <w:vAlign w:val="center"/>
            <w:hideMark/>
          </w:tcPr>
          <w:p w14:paraId="0127E9F2" w14:textId="77777777" w:rsidR="00771040" w:rsidRDefault="00771040">
            <w:r>
              <w:t xml:space="preserve">Ist doch als in der </w:t>
            </w:r>
            <w:proofErr w:type="spellStart"/>
            <w:r>
              <w:t>schrifft</w:t>
            </w:r>
            <w:proofErr w:type="spellEnd"/>
            <w:r>
              <w:t xml:space="preserve"> </w:t>
            </w:r>
            <w:proofErr w:type="spellStart"/>
            <w:r>
              <w:t>vngründt</w:t>
            </w:r>
            <w:proofErr w:type="spellEnd"/>
          </w:p>
        </w:tc>
      </w:tr>
      <w:tr w:rsidR="00771040" w14:paraId="02B0D112" w14:textId="77777777" w:rsidTr="00771040">
        <w:trPr>
          <w:tblCellSpacing w:w="15" w:type="dxa"/>
        </w:trPr>
        <w:tc>
          <w:tcPr>
            <w:tcW w:w="0" w:type="auto"/>
            <w:vMerge/>
            <w:vAlign w:val="center"/>
            <w:hideMark/>
          </w:tcPr>
          <w:p w14:paraId="7401FB7E" w14:textId="77777777" w:rsidR="00771040" w:rsidRDefault="00771040">
            <w:pPr>
              <w:rPr>
                <w:szCs w:val="24"/>
              </w:rPr>
            </w:pPr>
          </w:p>
        </w:tc>
        <w:tc>
          <w:tcPr>
            <w:tcW w:w="0" w:type="auto"/>
            <w:vAlign w:val="center"/>
            <w:hideMark/>
          </w:tcPr>
          <w:p w14:paraId="0B1A1553" w14:textId="77777777" w:rsidR="00771040" w:rsidRDefault="00771040">
            <w:proofErr w:type="spellStart"/>
            <w:r>
              <w:t>Eytel</w:t>
            </w:r>
            <w:proofErr w:type="spellEnd"/>
            <w:r>
              <w:t xml:space="preserve"> </w:t>
            </w:r>
            <w:proofErr w:type="spellStart"/>
            <w:r>
              <w:t>gedicht</w:t>
            </w:r>
            <w:proofErr w:type="spellEnd"/>
            <w:r>
              <w:t xml:space="preserve"> </w:t>
            </w:r>
            <w:proofErr w:type="spellStart"/>
            <w:r>
              <w:t>vnd</w:t>
            </w:r>
            <w:proofErr w:type="spellEnd"/>
            <w:r>
              <w:t xml:space="preserve"> </w:t>
            </w:r>
            <w:proofErr w:type="spellStart"/>
            <w:r>
              <w:t>menschen</w:t>
            </w:r>
            <w:proofErr w:type="spellEnd"/>
            <w:r>
              <w:t xml:space="preserve"> </w:t>
            </w:r>
            <w:proofErr w:type="spellStart"/>
            <w:r>
              <w:t>fündt</w:t>
            </w:r>
            <w:proofErr w:type="spellEnd"/>
          </w:p>
        </w:tc>
      </w:tr>
      <w:tr w:rsidR="00771040" w14:paraId="3D6DF368" w14:textId="77777777" w:rsidTr="00771040">
        <w:trPr>
          <w:tblCellSpacing w:w="15" w:type="dxa"/>
        </w:trPr>
        <w:tc>
          <w:tcPr>
            <w:tcW w:w="0" w:type="auto"/>
            <w:vMerge/>
            <w:vAlign w:val="center"/>
            <w:hideMark/>
          </w:tcPr>
          <w:p w14:paraId="545150B1" w14:textId="77777777" w:rsidR="00771040" w:rsidRDefault="00771040">
            <w:pPr>
              <w:rPr>
                <w:szCs w:val="24"/>
              </w:rPr>
            </w:pPr>
          </w:p>
        </w:tc>
        <w:tc>
          <w:tcPr>
            <w:tcW w:w="0" w:type="auto"/>
            <w:vAlign w:val="center"/>
            <w:hideMark/>
          </w:tcPr>
          <w:p w14:paraId="4E917623" w14:textId="77777777" w:rsidR="00771040" w:rsidRDefault="00771040">
            <w:r>
              <w:t xml:space="preserve">Darinn </w:t>
            </w:r>
            <w:proofErr w:type="spellStart"/>
            <w:r>
              <w:t>gott</w:t>
            </w:r>
            <w:proofErr w:type="spellEnd"/>
            <w:r>
              <w:t xml:space="preserve"> </w:t>
            </w:r>
            <w:proofErr w:type="spellStart"/>
            <w:r>
              <w:t>kain</w:t>
            </w:r>
            <w:proofErr w:type="spellEnd"/>
            <w:r>
              <w:t xml:space="preserve"> gefallen hat</w:t>
            </w:r>
          </w:p>
        </w:tc>
      </w:tr>
      <w:tr w:rsidR="00771040" w14:paraId="4676D3DB" w14:textId="77777777" w:rsidTr="00771040">
        <w:trPr>
          <w:tblCellSpacing w:w="15" w:type="dxa"/>
        </w:trPr>
        <w:tc>
          <w:tcPr>
            <w:tcW w:w="0" w:type="auto"/>
            <w:vMerge w:val="restart"/>
            <w:vAlign w:val="center"/>
            <w:hideMark/>
          </w:tcPr>
          <w:p w14:paraId="3E1FBCB1" w14:textId="77777777" w:rsidR="00771040" w:rsidRDefault="00771040">
            <w:proofErr w:type="spellStart"/>
            <w:r>
              <w:t>Matthei</w:t>
            </w:r>
            <w:proofErr w:type="spellEnd"/>
            <w:r>
              <w:t>. xv.</w:t>
            </w:r>
          </w:p>
        </w:tc>
        <w:tc>
          <w:tcPr>
            <w:tcW w:w="0" w:type="auto"/>
            <w:vAlign w:val="center"/>
            <w:hideMark/>
          </w:tcPr>
          <w:p w14:paraId="629698F5" w14:textId="77777777" w:rsidR="00771040" w:rsidRDefault="00771040">
            <w:proofErr w:type="spellStart"/>
            <w:r>
              <w:t>Matthei</w:t>
            </w:r>
            <w:proofErr w:type="spellEnd"/>
            <w:r>
              <w:t xml:space="preserve"> am </w:t>
            </w:r>
            <w:proofErr w:type="spellStart"/>
            <w:r>
              <w:t>fünfftzehenden</w:t>
            </w:r>
            <w:proofErr w:type="spellEnd"/>
            <w:r>
              <w:t xml:space="preserve"> </w:t>
            </w:r>
            <w:proofErr w:type="spellStart"/>
            <w:r>
              <w:t>stat</w:t>
            </w:r>
            <w:proofErr w:type="spellEnd"/>
          </w:p>
        </w:tc>
      </w:tr>
      <w:tr w:rsidR="00771040" w14:paraId="1241F5A1" w14:textId="77777777" w:rsidTr="00771040">
        <w:trPr>
          <w:tblCellSpacing w:w="15" w:type="dxa"/>
        </w:trPr>
        <w:tc>
          <w:tcPr>
            <w:tcW w:w="0" w:type="auto"/>
            <w:vMerge/>
            <w:vAlign w:val="center"/>
            <w:hideMark/>
          </w:tcPr>
          <w:p w14:paraId="57AA6521" w14:textId="77777777" w:rsidR="00771040" w:rsidRDefault="00771040">
            <w:pPr>
              <w:rPr>
                <w:szCs w:val="24"/>
              </w:rPr>
            </w:pPr>
          </w:p>
        </w:tc>
        <w:tc>
          <w:tcPr>
            <w:tcW w:w="0" w:type="auto"/>
            <w:vAlign w:val="center"/>
            <w:hideMark/>
          </w:tcPr>
          <w:p w14:paraId="3EF68465" w14:textId="77777777" w:rsidR="00771040" w:rsidRDefault="00771040">
            <w:proofErr w:type="spellStart"/>
            <w:r>
              <w:t>Vergebenlich</w:t>
            </w:r>
            <w:proofErr w:type="spellEnd"/>
            <w:r>
              <w:t xml:space="preserve"> dienen </w:t>
            </w:r>
            <w:proofErr w:type="spellStart"/>
            <w:r>
              <w:t>sy</w:t>
            </w:r>
            <w:proofErr w:type="spellEnd"/>
            <w:r>
              <w:t xml:space="preserve"> mir</w:t>
            </w:r>
          </w:p>
        </w:tc>
      </w:tr>
      <w:tr w:rsidR="00771040" w14:paraId="35BE7C0C" w14:textId="77777777" w:rsidTr="00771040">
        <w:trPr>
          <w:tblCellSpacing w:w="15" w:type="dxa"/>
        </w:trPr>
        <w:tc>
          <w:tcPr>
            <w:tcW w:w="0" w:type="auto"/>
            <w:vMerge/>
            <w:vAlign w:val="center"/>
            <w:hideMark/>
          </w:tcPr>
          <w:p w14:paraId="0778DA4A" w14:textId="77777777" w:rsidR="00771040" w:rsidRDefault="00771040">
            <w:pPr>
              <w:rPr>
                <w:szCs w:val="24"/>
              </w:rPr>
            </w:pPr>
          </w:p>
        </w:tc>
        <w:tc>
          <w:tcPr>
            <w:tcW w:w="0" w:type="auto"/>
            <w:vAlign w:val="center"/>
            <w:hideMark/>
          </w:tcPr>
          <w:p w14:paraId="425AF038" w14:textId="77777777" w:rsidR="00771040" w:rsidRDefault="00771040">
            <w:r>
              <w:t xml:space="preserve">In den </w:t>
            </w:r>
            <w:proofErr w:type="spellStart"/>
            <w:r>
              <w:t>menschen</w:t>
            </w:r>
            <w:proofErr w:type="spellEnd"/>
            <w:r>
              <w:t xml:space="preserve"> </w:t>
            </w:r>
            <w:proofErr w:type="spellStart"/>
            <w:r>
              <w:t>gesetzen</w:t>
            </w:r>
            <w:proofErr w:type="spellEnd"/>
            <w:r>
              <w:t xml:space="preserve"> </w:t>
            </w:r>
            <w:proofErr w:type="spellStart"/>
            <w:r>
              <w:t>jr</w:t>
            </w:r>
            <w:proofErr w:type="spellEnd"/>
          </w:p>
        </w:tc>
      </w:tr>
      <w:tr w:rsidR="00771040" w14:paraId="0FDD1008" w14:textId="77777777" w:rsidTr="00771040">
        <w:trPr>
          <w:tblCellSpacing w:w="15" w:type="dxa"/>
        </w:trPr>
        <w:tc>
          <w:tcPr>
            <w:tcW w:w="0" w:type="auto"/>
            <w:vMerge/>
            <w:vAlign w:val="center"/>
            <w:hideMark/>
          </w:tcPr>
          <w:p w14:paraId="67A99AD2" w14:textId="77777777" w:rsidR="00771040" w:rsidRDefault="00771040">
            <w:pPr>
              <w:rPr>
                <w:szCs w:val="24"/>
              </w:rPr>
            </w:pPr>
          </w:p>
        </w:tc>
        <w:tc>
          <w:tcPr>
            <w:tcW w:w="0" w:type="auto"/>
            <w:vAlign w:val="center"/>
            <w:hideMark/>
          </w:tcPr>
          <w:p w14:paraId="70A5488C" w14:textId="77777777" w:rsidR="00771040" w:rsidRDefault="00771040">
            <w:r>
              <w:t xml:space="preserve">Auch so </w:t>
            </w:r>
            <w:proofErr w:type="spellStart"/>
            <w:r>
              <w:t>wirt</w:t>
            </w:r>
            <w:proofErr w:type="spellEnd"/>
            <w:r>
              <w:t xml:space="preserve"> </w:t>
            </w:r>
            <w:proofErr w:type="spellStart"/>
            <w:r>
              <w:t>ain</w:t>
            </w:r>
            <w:proofErr w:type="spellEnd"/>
            <w:r>
              <w:t xml:space="preserve"> </w:t>
            </w:r>
            <w:proofErr w:type="spellStart"/>
            <w:r>
              <w:t>yegkliche</w:t>
            </w:r>
            <w:proofErr w:type="spellEnd"/>
            <w:r>
              <w:t xml:space="preserve"> </w:t>
            </w:r>
            <w:proofErr w:type="spellStart"/>
            <w:r>
              <w:t>pflantze</w:t>
            </w:r>
            <w:proofErr w:type="spellEnd"/>
          </w:p>
        </w:tc>
      </w:tr>
      <w:tr w:rsidR="00771040" w14:paraId="37A2414D" w14:textId="77777777" w:rsidTr="00771040">
        <w:trPr>
          <w:tblCellSpacing w:w="15" w:type="dxa"/>
        </w:trPr>
        <w:tc>
          <w:tcPr>
            <w:tcW w:w="0" w:type="auto"/>
            <w:vMerge/>
            <w:vAlign w:val="center"/>
            <w:hideMark/>
          </w:tcPr>
          <w:p w14:paraId="2EBCCF69" w14:textId="77777777" w:rsidR="00771040" w:rsidRDefault="00771040">
            <w:pPr>
              <w:rPr>
                <w:szCs w:val="24"/>
              </w:rPr>
            </w:pPr>
          </w:p>
        </w:tc>
        <w:tc>
          <w:tcPr>
            <w:tcW w:w="0" w:type="auto"/>
            <w:vAlign w:val="center"/>
            <w:hideMark/>
          </w:tcPr>
          <w:p w14:paraId="1C6DB415" w14:textId="77777777" w:rsidR="00771040" w:rsidRDefault="00771040">
            <w:r>
              <w:t xml:space="preserve">Vertilgt </w:t>
            </w:r>
            <w:proofErr w:type="spellStart"/>
            <w:r>
              <w:t>vnd</w:t>
            </w:r>
            <w:proofErr w:type="spellEnd"/>
            <w:r>
              <w:t xml:space="preserve"> </w:t>
            </w:r>
            <w:proofErr w:type="spellStart"/>
            <w:r>
              <w:t>auß</w:t>
            </w:r>
            <w:proofErr w:type="spellEnd"/>
            <w:r>
              <w:t xml:space="preserve"> </w:t>
            </w:r>
            <w:proofErr w:type="spellStart"/>
            <w:r>
              <w:t>gereüttet</w:t>
            </w:r>
            <w:proofErr w:type="spellEnd"/>
            <w:r>
              <w:t xml:space="preserve"> </w:t>
            </w:r>
            <w:proofErr w:type="spellStart"/>
            <w:r>
              <w:t>gantze</w:t>
            </w:r>
            <w:proofErr w:type="spellEnd"/>
          </w:p>
        </w:tc>
      </w:tr>
      <w:tr w:rsidR="00771040" w14:paraId="0608107C" w14:textId="77777777" w:rsidTr="00771040">
        <w:trPr>
          <w:tblCellSpacing w:w="15" w:type="dxa"/>
        </w:trPr>
        <w:tc>
          <w:tcPr>
            <w:tcW w:w="0" w:type="auto"/>
            <w:vMerge/>
            <w:vAlign w:val="center"/>
            <w:hideMark/>
          </w:tcPr>
          <w:p w14:paraId="66AFFF3C" w14:textId="77777777" w:rsidR="00771040" w:rsidRDefault="00771040">
            <w:pPr>
              <w:rPr>
                <w:szCs w:val="24"/>
              </w:rPr>
            </w:pPr>
          </w:p>
        </w:tc>
        <w:tc>
          <w:tcPr>
            <w:tcW w:w="0" w:type="auto"/>
            <w:vAlign w:val="center"/>
            <w:hideMark/>
          </w:tcPr>
          <w:p w14:paraId="08DF9FF4" w14:textId="77777777" w:rsidR="00771040" w:rsidRDefault="00771040">
            <w:r>
              <w:t xml:space="preserve">Die mein </w:t>
            </w:r>
            <w:proofErr w:type="spellStart"/>
            <w:r>
              <w:t>vater</w:t>
            </w:r>
            <w:proofErr w:type="spellEnd"/>
            <w:r>
              <w:t xml:space="preserve"> </w:t>
            </w:r>
            <w:proofErr w:type="spellStart"/>
            <w:r>
              <w:t>nit</w:t>
            </w:r>
            <w:proofErr w:type="spellEnd"/>
            <w:r>
              <w:t xml:space="preserve"> </w:t>
            </w:r>
            <w:proofErr w:type="spellStart"/>
            <w:r>
              <w:t>pflantzet</w:t>
            </w:r>
            <w:proofErr w:type="spellEnd"/>
            <w:r>
              <w:t xml:space="preserve"> hat</w:t>
            </w:r>
          </w:p>
        </w:tc>
      </w:tr>
      <w:tr w:rsidR="00771040" w14:paraId="1BE1F8AF" w14:textId="77777777" w:rsidTr="00771040">
        <w:trPr>
          <w:tblCellSpacing w:w="15" w:type="dxa"/>
        </w:trPr>
        <w:tc>
          <w:tcPr>
            <w:tcW w:w="0" w:type="auto"/>
            <w:vMerge/>
            <w:vAlign w:val="center"/>
            <w:hideMark/>
          </w:tcPr>
          <w:p w14:paraId="7E6D2B67" w14:textId="77777777" w:rsidR="00771040" w:rsidRDefault="00771040">
            <w:pPr>
              <w:rPr>
                <w:szCs w:val="24"/>
              </w:rPr>
            </w:pPr>
          </w:p>
        </w:tc>
        <w:tc>
          <w:tcPr>
            <w:tcW w:w="0" w:type="auto"/>
            <w:vAlign w:val="center"/>
            <w:hideMark/>
          </w:tcPr>
          <w:p w14:paraId="3D26FDC3" w14:textId="77777777" w:rsidR="00771040" w:rsidRDefault="00771040">
            <w:r>
              <w:t xml:space="preserve">Hör zu du </w:t>
            </w:r>
            <w:proofErr w:type="spellStart"/>
            <w:r>
              <w:t>gantz</w:t>
            </w:r>
            <w:proofErr w:type="spellEnd"/>
            <w:r>
              <w:t xml:space="preserve"> </w:t>
            </w:r>
            <w:proofErr w:type="spellStart"/>
            <w:r>
              <w:t>gaystlicher</w:t>
            </w:r>
            <w:proofErr w:type="spellEnd"/>
            <w:r>
              <w:t xml:space="preserve"> </w:t>
            </w:r>
            <w:proofErr w:type="spellStart"/>
            <w:r>
              <w:t>stat</w:t>
            </w:r>
            <w:proofErr w:type="spellEnd"/>
          </w:p>
        </w:tc>
      </w:tr>
      <w:tr w:rsidR="00771040" w14:paraId="02B48DE4" w14:textId="77777777" w:rsidTr="00771040">
        <w:trPr>
          <w:tblCellSpacing w:w="15" w:type="dxa"/>
        </w:trPr>
        <w:tc>
          <w:tcPr>
            <w:tcW w:w="0" w:type="auto"/>
            <w:vMerge/>
            <w:vAlign w:val="center"/>
            <w:hideMark/>
          </w:tcPr>
          <w:p w14:paraId="470E190E" w14:textId="77777777" w:rsidR="00771040" w:rsidRDefault="00771040">
            <w:pPr>
              <w:rPr>
                <w:szCs w:val="24"/>
              </w:rPr>
            </w:pPr>
          </w:p>
        </w:tc>
        <w:tc>
          <w:tcPr>
            <w:tcW w:w="0" w:type="auto"/>
            <w:vAlign w:val="center"/>
            <w:hideMark/>
          </w:tcPr>
          <w:p w14:paraId="02E412DE" w14:textId="77777777" w:rsidR="00771040" w:rsidRDefault="00771040">
            <w:proofErr w:type="spellStart"/>
            <w:r>
              <w:t>Wa</w:t>
            </w:r>
            <w:proofErr w:type="spellEnd"/>
            <w:r>
              <w:t xml:space="preserve"> </w:t>
            </w:r>
            <w:proofErr w:type="spellStart"/>
            <w:r>
              <w:t>bleybst</w:t>
            </w:r>
            <w:proofErr w:type="spellEnd"/>
            <w:r>
              <w:t xml:space="preserve"> mit dein erdichten </w:t>
            </w:r>
            <w:proofErr w:type="spellStart"/>
            <w:r>
              <w:t>wercken</w:t>
            </w:r>
            <w:proofErr w:type="spellEnd"/>
          </w:p>
        </w:tc>
      </w:tr>
      <w:tr w:rsidR="00771040" w14:paraId="32FC405A" w14:textId="77777777" w:rsidTr="00771040">
        <w:trPr>
          <w:tblCellSpacing w:w="15" w:type="dxa"/>
        </w:trPr>
        <w:tc>
          <w:tcPr>
            <w:tcW w:w="0" w:type="auto"/>
            <w:vAlign w:val="center"/>
            <w:hideMark/>
          </w:tcPr>
          <w:p w14:paraId="63B422FE" w14:textId="77777777" w:rsidR="00771040" w:rsidRDefault="00771040">
            <w:r>
              <w:t xml:space="preserve">was die </w:t>
            </w:r>
            <w:proofErr w:type="spellStart"/>
            <w:r>
              <w:t>mort</w:t>
            </w:r>
            <w:proofErr w:type="spellEnd"/>
          </w:p>
        </w:tc>
        <w:tc>
          <w:tcPr>
            <w:tcW w:w="0" w:type="auto"/>
            <w:vAlign w:val="center"/>
            <w:hideMark/>
          </w:tcPr>
          <w:p w14:paraId="10AF5FD6" w14:textId="77777777" w:rsidR="00771040" w:rsidRDefault="00771040">
            <w:r>
              <w:t xml:space="preserve">Nun </w:t>
            </w:r>
            <w:proofErr w:type="spellStart"/>
            <w:r>
              <w:t>lat</w:t>
            </w:r>
            <w:proofErr w:type="spellEnd"/>
            <w:r>
              <w:t xml:space="preserve"> </w:t>
            </w:r>
            <w:proofErr w:type="spellStart"/>
            <w:r>
              <w:t>vns</w:t>
            </w:r>
            <w:proofErr w:type="spellEnd"/>
            <w:r>
              <w:t xml:space="preserve"> </w:t>
            </w:r>
            <w:proofErr w:type="spellStart"/>
            <w:r>
              <w:t>auff</w:t>
            </w:r>
            <w:proofErr w:type="spellEnd"/>
            <w:r>
              <w:t xml:space="preserve"> die </w:t>
            </w:r>
            <w:proofErr w:type="spellStart"/>
            <w:r>
              <w:t>mortstrick</w:t>
            </w:r>
            <w:proofErr w:type="spellEnd"/>
            <w:r>
              <w:t xml:space="preserve"> </w:t>
            </w:r>
            <w:proofErr w:type="spellStart"/>
            <w:r>
              <w:t>mercken</w:t>
            </w:r>
            <w:proofErr w:type="spellEnd"/>
          </w:p>
        </w:tc>
      </w:tr>
      <w:tr w:rsidR="00771040" w14:paraId="39617F67" w14:textId="77777777" w:rsidTr="00771040">
        <w:trPr>
          <w:tblCellSpacing w:w="15" w:type="dxa"/>
        </w:trPr>
        <w:tc>
          <w:tcPr>
            <w:tcW w:w="0" w:type="auto"/>
            <w:vMerge w:val="restart"/>
            <w:vAlign w:val="center"/>
            <w:hideMark/>
          </w:tcPr>
          <w:p w14:paraId="123D8B99" w14:textId="77777777" w:rsidR="00771040" w:rsidRDefault="00771040">
            <w:r>
              <w:t xml:space="preserve">strick </w:t>
            </w:r>
            <w:proofErr w:type="spellStart"/>
            <w:r>
              <w:t>seynd</w:t>
            </w:r>
            <w:proofErr w:type="spellEnd"/>
            <w:r>
              <w:t>.</w:t>
            </w:r>
          </w:p>
        </w:tc>
        <w:tc>
          <w:tcPr>
            <w:tcW w:w="0" w:type="auto"/>
            <w:vAlign w:val="center"/>
            <w:hideMark/>
          </w:tcPr>
          <w:p w14:paraId="5E212A52" w14:textId="77777777" w:rsidR="00771040" w:rsidRDefault="00771040">
            <w:proofErr w:type="spellStart"/>
            <w:r>
              <w:t>Bedeütten</w:t>
            </w:r>
            <w:proofErr w:type="spellEnd"/>
            <w:r>
              <w:t xml:space="preserve"> </w:t>
            </w:r>
            <w:proofErr w:type="spellStart"/>
            <w:r>
              <w:t>vns</w:t>
            </w:r>
            <w:proofErr w:type="spellEnd"/>
            <w:r>
              <w:t xml:space="preserve"> des </w:t>
            </w:r>
            <w:proofErr w:type="spellStart"/>
            <w:r>
              <w:t>Bapstes</w:t>
            </w:r>
            <w:proofErr w:type="spellEnd"/>
            <w:r>
              <w:t xml:space="preserve"> netz</w:t>
            </w:r>
          </w:p>
        </w:tc>
      </w:tr>
      <w:tr w:rsidR="00771040" w14:paraId="4AB8C592" w14:textId="77777777" w:rsidTr="00771040">
        <w:trPr>
          <w:tblCellSpacing w:w="15" w:type="dxa"/>
        </w:trPr>
        <w:tc>
          <w:tcPr>
            <w:tcW w:w="0" w:type="auto"/>
            <w:vMerge/>
            <w:vAlign w:val="center"/>
            <w:hideMark/>
          </w:tcPr>
          <w:p w14:paraId="6C6176AB" w14:textId="77777777" w:rsidR="00771040" w:rsidRDefault="00771040">
            <w:pPr>
              <w:rPr>
                <w:szCs w:val="24"/>
              </w:rPr>
            </w:pPr>
          </w:p>
        </w:tc>
        <w:tc>
          <w:tcPr>
            <w:tcW w:w="0" w:type="auto"/>
            <w:vAlign w:val="center"/>
            <w:hideMark/>
          </w:tcPr>
          <w:p w14:paraId="72127FAB" w14:textId="77777777" w:rsidR="00771040" w:rsidRDefault="00771040">
            <w:r>
              <w:t xml:space="preserve">Seyn </w:t>
            </w:r>
            <w:proofErr w:type="spellStart"/>
            <w:r>
              <w:t>Decretal</w:t>
            </w:r>
            <w:proofErr w:type="spellEnd"/>
            <w:r>
              <w:t xml:space="preserve"> </w:t>
            </w:r>
            <w:proofErr w:type="spellStart"/>
            <w:r>
              <w:t>gebott</w:t>
            </w:r>
            <w:proofErr w:type="spellEnd"/>
            <w:r>
              <w:t xml:space="preserve"> </w:t>
            </w:r>
            <w:proofErr w:type="spellStart"/>
            <w:r>
              <w:t>gesetz</w:t>
            </w:r>
            <w:proofErr w:type="spellEnd"/>
          </w:p>
        </w:tc>
      </w:tr>
      <w:tr w:rsidR="00771040" w14:paraId="5702B432" w14:textId="77777777" w:rsidTr="00771040">
        <w:trPr>
          <w:tblCellSpacing w:w="15" w:type="dxa"/>
        </w:trPr>
        <w:tc>
          <w:tcPr>
            <w:tcW w:w="0" w:type="auto"/>
            <w:vMerge/>
            <w:vAlign w:val="center"/>
            <w:hideMark/>
          </w:tcPr>
          <w:p w14:paraId="2D805505" w14:textId="77777777" w:rsidR="00771040" w:rsidRDefault="00771040">
            <w:pPr>
              <w:rPr>
                <w:szCs w:val="24"/>
              </w:rPr>
            </w:pPr>
          </w:p>
        </w:tc>
        <w:tc>
          <w:tcPr>
            <w:tcW w:w="0" w:type="auto"/>
            <w:vAlign w:val="center"/>
            <w:hideMark/>
          </w:tcPr>
          <w:p w14:paraId="2F4A78A2" w14:textId="77777777" w:rsidR="00771040" w:rsidRDefault="00771040">
            <w:r>
              <w:t>Damit er die schaff Christi zwinget</w:t>
            </w:r>
          </w:p>
        </w:tc>
      </w:tr>
      <w:tr w:rsidR="00771040" w14:paraId="698552E4" w14:textId="77777777" w:rsidTr="00771040">
        <w:trPr>
          <w:tblCellSpacing w:w="15" w:type="dxa"/>
        </w:trPr>
        <w:tc>
          <w:tcPr>
            <w:tcW w:w="0" w:type="auto"/>
            <w:vAlign w:val="center"/>
            <w:hideMark/>
          </w:tcPr>
          <w:p w14:paraId="1DC7B7BC" w14:textId="77777777" w:rsidR="00771040" w:rsidRDefault="00771040">
            <w:r>
              <w:t xml:space="preserve">Das </w:t>
            </w:r>
            <w:proofErr w:type="spellStart"/>
            <w:r>
              <w:t>vns</w:t>
            </w:r>
            <w:proofErr w:type="spellEnd"/>
            <w:r>
              <w:t xml:space="preserve"> </w:t>
            </w:r>
            <w:proofErr w:type="spellStart"/>
            <w:r>
              <w:t>Chri</w:t>
            </w:r>
            <w:proofErr w:type="spellEnd"/>
          </w:p>
        </w:tc>
        <w:tc>
          <w:tcPr>
            <w:tcW w:w="0" w:type="auto"/>
            <w:vAlign w:val="center"/>
            <w:hideMark/>
          </w:tcPr>
          <w:p w14:paraId="11E06B69" w14:textId="77777777" w:rsidR="00771040" w:rsidRDefault="00771040">
            <w:r>
              <w:t xml:space="preserve">Mit bann er zu der </w:t>
            </w:r>
            <w:proofErr w:type="spellStart"/>
            <w:r>
              <w:t>beycht</w:t>
            </w:r>
            <w:proofErr w:type="spellEnd"/>
            <w:r>
              <w:t xml:space="preserve"> </w:t>
            </w:r>
            <w:proofErr w:type="spellStart"/>
            <w:r>
              <w:t>vns</w:t>
            </w:r>
            <w:proofErr w:type="spellEnd"/>
            <w:r>
              <w:t xml:space="preserve"> dringet</w:t>
            </w:r>
          </w:p>
        </w:tc>
      </w:tr>
      <w:tr w:rsidR="00771040" w14:paraId="083ED844" w14:textId="77777777" w:rsidTr="00771040">
        <w:trPr>
          <w:tblCellSpacing w:w="15" w:type="dxa"/>
        </w:trPr>
        <w:tc>
          <w:tcPr>
            <w:tcW w:w="0" w:type="auto"/>
            <w:vAlign w:val="center"/>
            <w:hideMark/>
          </w:tcPr>
          <w:p w14:paraId="3AC9D410" w14:textId="77777777" w:rsidR="00771040" w:rsidRDefault="00771040">
            <w:proofErr w:type="spellStart"/>
            <w:r>
              <w:t>stus</w:t>
            </w:r>
            <w:proofErr w:type="spellEnd"/>
            <w:r>
              <w:t xml:space="preserve"> </w:t>
            </w:r>
            <w:proofErr w:type="spellStart"/>
            <w:r>
              <w:t>hayst</w:t>
            </w:r>
            <w:proofErr w:type="spellEnd"/>
            <w:r>
              <w:t xml:space="preserve"> ne-</w:t>
            </w:r>
          </w:p>
        </w:tc>
        <w:tc>
          <w:tcPr>
            <w:tcW w:w="0" w:type="auto"/>
            <w:vAlign w:val="center"/>
            <w:hideMark/>
          </w:tcPr>
          <w:p w14:paraId="6BD93E7B" w14:textId="77777777" w:rsidR="00771040" w:rsidRDefault="00771040">
            <w:r>
              <w:t xml:space="preserve">All </w:t>
            </w:r>
            <w:proofErr w:type="spellStart"/>
            <w:r>
              <w:t>iar</w:t>
            </w:r>
            <w:proofErr w:type="spellEnd"/>
            <w:r>
              <w:t xml:space="preserve"> zum Sacrament zu </w:t>
            </w:r>
            <w:proofErr w:type="spellStart"/>
            <w:r>
              <w:t>gan</w:t>
            </w:r>
            <w:proofErr w:type="spellEnd"/>
          </w:p>
        </w:tc>
      </w:tr>
      <w:tr w:rsidR="00771040" w14:paraId="2C391878" w14:textId="77777777" w:rsidTr="00771040">
        <w:trPr>
          <w:tblCellSpacing w:w="15" w:type="dxa"/>
        </w:trPr>
        <w:tc>
          <w:tcPr>
            <w:tcW w:w="0" w:type="auto"/>
            <w:vAlign w:val="center"/>
            <w:hideMark/>
          </w:tcPr>
          <w:p w14:paraId="6DFB6B9D" w14:textId="77777777" w:rsidR="00771040" w:rsidRDefault="00771040">
            <w:proofErr w:type="spellStart"/>
            <w:r>
              <w:t>men</w:t>
            </w:r>
            <w:proofErr w:type="spellEnd"/>
            <w:r>
              <w:t xml:space="preserve"> zu </w:t>
            </w:r>
            <w:proofErr w:type="spellStart"/>
            <w:r>
              <w:t>verge</w:t>
            </w:r>
            <w:proofErr w:type="spellEnd"/>
          </w:p>
        </w:tc>
        <w:tc>
          <w:tcPr>
            <w:tcW w:w="0" w:type="auto"/>
            <w:vAlign w:val="center"/>
            <w:hideMark/>
          </w:tcPr>
          <w:p w14:paraId="615C47BD" w14:textId="77777777" w:rsidR="00771040" w:rsidRDefault="00771040">
            <w:proofErr w:type="spellStart"/>
            <w:r>
              <w:t>Verbeüt</w:t>
            </w:r>
            <w:proofErr w:type="spellEnd"/>
            <w:r>
              <w:t xml:space="preserve"> das </w:t>
            </w:r>
            <w:proofErr w:type="spellStart"/>
            <w:r>
              <w:t>blut</w:t>
            </w:r>
            <w:proofErr w:type="spellEnd"/>
            <w:r>
              <w:t xml:space="preserve"> Christi beym </w:t>
            </w:r>
            <w:proofErr w:type="spellStart"/>
            <w:r>
              <w:t>ban</w:t>
            </w:r>
            <w:proofErr w:type="spellEnd"/>
          </w:p>
        </w:tc>
      </w:tr>
      <w:tr w:rsidR="00771040" w14:paraId="5E4FEA51" w14:textId="77777777" w:rsidTr="00771040">
        <w:trPr>
          <w:tblCellSpacing w:w="15" w:type="dxa"/>
        </w:trPr>
        <w:tc>
          <w:tcPr>
            <w:tcW w:w="0" w:type="auto"/>
            <w:vAlign w:val="center"/>
            <w:hideMark/>
          </w:tcPr>
          <w:p w14:paraId="256C8245" w14:textId="77777777" w:rsidR="00771040" w:rsidRDefault="00771040">
            <w:proofErr w:type="spellStart"/>
            <w:r>
              <w:t>bung</w:t>
            </w:r>
            <w:proofErr w:type="spellEnd"/>
            <w:r>
              <w:t xml:space="preserve"> </w:t>
            </w:r>
            <w:proofErr w:type="spellStart"/>
            <w:r>
              <w:t>vnnser</w:t>
            </w:r>
            <w:proofErr w:type="spellEnd"/>
          </w:p>
        </w:tc>
        <w:tc>
          <w:tcPr>
            <w:tcW w:w="0" w:type="auto"/>
            <w:vAlign w:val="center"/>
            <w:hideMark/>
          </w:tcPr>
          <w:p w14:paraId="4ECE6044" w14:textId="77777777" w:rsidR="00771040" w:rsidRDefault="00771040">
            <w:proofErr w:type="spellStart"/>
            <w:r>
              <w:t>Gebeüt</w:t>
            </w:r>
            <w:proofErr w:type="spellEnd"/>
            <w:r>
              <w:t xml:space="preserve"> beym bann alle </w:t>
            </w:r>
            <w:proofErr w:type="spellStart"/>
            <w:r>
              <w:t>iar</w:t>
            </w:r>
            <w:proofErr w:type="spellEnd"/>
          </w:p>
        </w:tc>
      </w:tr>
      <w:tr w:rsidR="00771040" w14:paraId="67A577B4" w14:textId="77777777" w:rsidTr="00771040">
        <w:trPr>
          <w:tblCellSpacing w:w="15" w:type="dxa"/>
        </w:trPr>
        <w:tc>
          <w:tcPr>
            <w:tcW w:w="0" w:type="auto"/>
            <w:vAlign w:val="center"/>
            <w:hideMark/>
          </w:tcPr>
          <w:p w14:paraId="3ADD088E" w14:textId="77777777" w:rsidR="00771040" w:rsidRDefault="00771040">
            <w:proofErr w:type="spellStart"/>
            <w:r>
              <w:t>sündt</w:t>
            </w:r>
            <w:proofErr w:type="spellEnd"/>
            <w:r>
              <w:t>.</w:t>
            </w:r>
          </w:p>
        </w:tc>
        <w:tc>
          <w:tcPr>
            <w:tcW w:w="0" w:type="auto"/>
            <w:vAlign w:val="center"/>
            <w:hideMark/>
          </w:tcPr>
          <w:p w14:paraId="4C9E1557" w14:textId="77777777" w:rsidR="00771040" w:rsidRDefault="00771040">
            <w:r>
              <w:t xml:space="preserve">Zu </w:t>
            </w:r>
            <w:proofErr w:type="spellStart"/>
            <w:r>
              <w:t>vasten</w:t>
            </w:r>
            <w:proofErr w:type="spellEnd"/>
            <w:r>
              <w:t xml:space="preserve"> </w:t>
            </w:r>
            <w:proofErr w:type="spellStart"/>
            <w:r>
              <w:t>viertzig</w:t>
            </w:r>
            <w:proofErr w:type="spellEnd"/>
            <w:r>
              <w:t xml:space="preserve"> tag </w:t>
            </w:r>
            <w:proofErr w:type="spellStart"/>
            <w:r>
              <w:t>fürwar</w:t>
            </w:r>
            <w:proofErr w:type="spellEnd"/>
          </w:p>
        </w:tc>
      </w:tr>
      <w:tr w:rsidR="00771040" w14:paraId="7D2A9F5A" w14:textId="77777777" w:rsidTr="00771040">
        <w:trPr>
          <w:tblCellSpacing w:w="15" w:type="dxa"/>
        </w:trPr>
        <w:tc>
          <w:tcPr>
            <w:tcW w:w="0" w:type="auto"/>
            <w:vAlign w:val="center"/>
            <w:hideMark/>
          </w:tcPr>
          <w:p w14:paraId="51EE3112" w14:textId="77777777" w:rsidR="00771040" w:rsidRDefault="00771040">
            <w:proofErr w:type="spellStart"/>
            <w:r>
              <w:t>Matthei</w:t>
            </w:r>
            <w:proofErr w:type="spellEnd"/>
            <w:r>
              <w:t xml:space="preserve">. </w:t>
            </w:r>
            <w:proofErr w:type="spellStart"/>
            <w:r>
              <w:t>xxvj</w:t>
            </w:r>
            <w:proofErr w:type="spellEnd"/>
          </w:p>
        </w:tc>
        <w:tc>
          <w:tcPr>
            <w:tcW w:w="0" w:type="auto"/>
            <w:vAlign w:val="center"/>
            <w:hideMark/>
          </w:tcPr>
          <w:p w14:paraId="39DD62F8" w14:textId="77777777" w:rsidR="00771040" w:rsidRDefault="00771040">
            <w:proofErr w:type="spellStart"/>
            <w:r>
              <w:t>Sunst</w:t>
            </w:r>
            <w:proofErr w:type="spellEnd"/>
            <w:r>
              <w:t xml:space="preserve"> </w:t>
            </w:r>
            <w:proofErr w:type="spellStart"/>
            <w:r>
              <w:t>vil</w:t>
            </w:r>
            <w:proofErr w:type="spellEnd"/>
            <w:r>
              <w:t xml:space="preserve"> tag </w:t>
            </w:r>
            <w:proofErr w:type="spellStart"/>
            <w:r>
              <w:t>vnd</w:t>
            </w:r>
            <w:proofErr w:type="spellEnd"/>
            <w:r>
              <w:t xml:space="preserve"> vier </w:t>
            </w:r>
            <w:proofErr w:type="spellStart"/>
            <w:r>
              <w:t>Cottember</w:t>
            </w:r>
            <w:proofErr w:type="spellEnd"/>
          </w:p>
        </w:tc>
      </w:tr>
      <w:tr w:rsidR="00771040" w14:paraId="320EDCFE" w14:textId="77777777" w:rsidTr="00771040">
        <w:trPr>
          <w:tblCellSpacing w:w="15" w:type="dxa"/>
        </w:trPr>
        <w:tc>
          <w:tcPr>
            <w:tcW w:w="0" w:type="auto"/>
            <w:vAlign w:val="center"/>
            <w:hideMark/>
          </w:tcPr>
          <w:p w14:paraId="67304909" w14:textId="77777777" w:rsidR="00771040" w:rsidRDefault="00771040">
            <w:r>
              <w:t xml:space="preserve">Das hat </w:t>
            </w:r>
            <w:proofErr w:type="spellStart"/>
            <w:r>
              <w:t>vns</w:t>
            </w:r>
            <w:proofErr w:type="spellEnd"/>
          </w:p>
        </w:tc>
        <w:tc>
          <w:tcPr>
            <w:tcW w:w="0" w:type="auto"/>
            <w:vAlign w:val="center"/>
            <w:hideMark/>
          </w:tcPr>
          <w:p w14:paraId="426EDC86" w14:textId="77777777" w:rsidR="00771040" w:rsidRDefault="00771040">
            <w:r>
              <w:t xml:space="preserve">Auch zu </w:t>
            </w:r>
            <w:proofErr w:type="spellStart"/>
            <w:r>
              <w:t>meyden</w:t>
            </w:r>
            <w:proofErr w:type="spellEnd"/>
            <w:r>
              <w:t xml:space="preserve"> </w:t>
            </w:r>
            <w:proofErr w:type="spellStart"/>
            <w:r>
              <w:t>flaysch</w:t>
            </w:r>
            <w:proofErr w:type="spellEnd"/>
            <w:r>
              <w:t xml:space="preserve"> </w:t>
            </w:r>
            <w:proofErr w:type="spellStart"/>
            <w:r>
              <w:t>vnd</w:t>
            </w:r>
            <w:proofErr w:type="spellEnd"/>
            <w:r>
              <w:t xml:space="preserve"> </w:t>
            </w:r>
            <w:proofErr w:type="spellStart"/>
            <w:r>
              <w:t>ayer</w:t>
            </w:r>
            <w:proofErr w:type="spellEnd"/>
          </w:p>
        </w:tc>
      </w:tr>
      <w:tr w:rsidR="00771040" w14:paraId="2FA4BF0A" w14:textId="77777777" w:rsidTr="00771040">
        <w:trPr>
          <w:tblCellSpacing w:w="15" w:type="dxa"/>
        </w:trPr>
        <w:tc>
          <w:tcPr>
            <w:tcW w:w="0" w:type="auto"/>
            <w:vAlign w:val="center"/>
            <w:hideMark/>
          </w:tcPr>
          <w:p w14:paraId="7F40CDB8" w14:textId="77777777" w:rsidR="00771040" w:rsidRDefault="00771040">
            <w:r>
              <w:t>Christus frey</w:t>
            </w:r>
          </w:p>
        </w:tc>
        <w:tc>
          <w:tcPr>
            <w:tcW w:w="0" w:type="auto"/>
            <w:vAlign w:val="center"/>
            <w:hideMark/>
          </w:tcPr>
          <w:p w14:paraId="7420F6B0" w14:textId="77777777" w:rsidR="00771040" w:rsidRDefault="00771040">
            <w:r>
              <w:t xml:space="preserve">Zu </w:t>
            </w:r>
            <w:proofErr w:type="spellStart"/>
            <w:r>
              <w:t>feyren</w:t>
            </w:r>
            <w:proofErr w:type="spellEnd"/>
            <w:r>
              <w:t xml:space="preserve"> </w:t>
            </w:r>
            <w:proofErr w:type="spellStart"/>
            <w:r>
              <w:t>vil</w:t>
            </w:r>
            <w:proofErr w:type="spellEnd"/>
            <w:r>
              <w:t xml:space="preserve"> tag er </w:t>
            </w:r>
            <w:proofErr w:type="spellStart"/>
            <w:r>
              <w:t>gebeüt</w:t>
            </w:r>
            <w:proofErr w:type="spellEnd"/>
          </w:p>
        </w:tc>
      </w:tr>
      <w:tr w:rsidR="00771040" w14:paraId="76773EA0" w14:textId="77777777" w:rsidTr="00771040">
        <w:trPr>
          <w:tblCellSpacing w:w="15" w:type="dxa"/>
        </w:trPr>
        <w:tc>
          <w:tcPr>
            <w:tcW w:w="0" w:type="auto"/>
            <w:vAlign w:val="center"/>
            <w:hideMark/>
          </w:tcPr>
          <w:p w14:paraId="5E41BB45" w14:textId="77777777" w:rsidR="00771040" w:rsidRDefault="00771040">
            <w:r>
              <w:t>gelassen.</w:t>
            </w:r>
          </w:p>
        </w:tc>
        <w:tc>
          <w:tcPr>
            <w:tcW w:w="0" w:type="auto"/>
            <w:vAlign w:val="center"/>
            <w:hideMark/>
          </w:tcPr>
          <w:p w14:paraId="1ABA41B3" w14:textId="77777777" w:rsidR="00771040" w:rsidRDefault="00771040">
            <w:proofErr w:type="spellStart"/>
            <w:r>
              <w:t>Verbeüt</w:t>
            </w:r>
            <w:proofErr w:type="spellEnd"/>
            <w:r>
              <w:t xml:space="preserve"> </w:t>
            </w:r>
            <w:proofErr w:type="spellStart"/>
            <w:r>
              <w:t>etlich</w:t>
            </w:r>
            <w:proofErr w:type="spellEnd"/>
            <w:r>
              <w:t xml:space="preserve"> tag die </w:t>
            </w:r>
            <w:proofErr w:type="spellStart"/>
            <w:r>
              <w:t>hochzeyt</w:t>
            </w:r>
            <w:proofErr w:type="spellEnd"/>
          </w:p>
        </w:tc>
      </w:tr>
      <w:tr w:rsidR="00771040" w14:paraId="337A1E86" w14:textId="77777777" w:rsidTr="00771040">
        <w:trPr>
          <w:tblCellSpacing w:w="15" w:type="dxa"/>
        </w:trPr>
        <w:tc>
          <w:tcPr>
            <w:tcW w:w="0" w:type="auto"/>
            <w:vAlign w:val="center"/>
            <w:hideMark/>
          </w:tcPr>
          <w:p w14:paraId="57AA6EB8" w14:textId="77777777" w:rsidR="00771040" w:rsidRDefault="00771040">
            <w:proofErr w:type="spellStart"/>
            <w:r>
              <w:t>Matthei</w:t>
            </w:r>
            <w:proofErr w:type="spellEnd"/>
            <w:r>
              <w:t>. xv.</w:t>
            </w:r>
          </w:p>
        </w:tc>
        <w:tc>
          <w:tcPr>
            <w:tcW w:w="0" w:type="auto"/>
            <w:vAlign w:val="center"/>
            <w:hideMark/>
          </w:tcPr>
          <w:p w14:paraId="40666694" w14:textId="77777777" w:rsidR="00771040" w:rsidRDefault="00771040">
            <w:proofErr w:type="spellStart"/>
            <w:r>
              <w:t>Gefatterschafft</w:t>
            </w:r>
            <w:proofErr w:type="spellEnd"/>
            <w:r>
              <w:t xml:space="preserve"> </w:t>
            </w:r>
            <w:proofErr w:type="spellStart"/>
            <w:r>
              <w:t>vnd</w:t>
            </w:r>
            <w:proofErr w:type="spellEnd"/>
            <w:r>
              <w:t xml:space="preserve"> </w:t>
            </w:r>
            <w:proofErr w:type="spellStart"/>
            <w:r>
              <w:t>etlich</w:t>
            </w:r>
            <w:proofErr w:type="spellEnd"/>
            <w:r>
              <w:t xml:space="preserve"> </w:t>
            </w:r>
            <w:proofErr w:type="spellStart"/>
            <w:r>
              <w:t>gradt</w:t>
            </w:r>
            <w:proofErr w:type="spellEnd"/>
          </w:p>
        </w:tc>
      </w:tr>
      <w:tr w:rsidR="00771040" w14:paraId="53AB07C1" w14:textId="77777777" w:rsidTr="00771040">
        <w:trPr>
          <w:tblCellSpacing w:w="15" w:type="dxa"/>
        </w:trPr>
        <w:tc>
          <w:tcPr>
            <w:tcW w:w="0" w:type="auto"/>
            <w:vAlign w:val="center"/>
            <w:hideMark/>
          </w:tcPr>
          <w:p w14:paraId="6EF1BD97" w14:textId="77777777" w:rsidR="00771040" w:rsidRDefault="00771040">
            <w:r>
              <w:t>Diß gebot hat</w:t>
            </w:r>
          </w:p>
        </w:tc>
        <w:tc>
          <w:tcPr>
            <w:tcW w:w="0" w:type="auto"/>
            <w:vAlign w:val="center"/>
            <w:hideMark/>
          </w:tcPr>
          <w:p w14:paraId="4B032B90" w14:textId="77777777" w:rsidR="00771040" w:rsidRDefault="00771040">
            <w:r>
              <w:t xml:space="preserve">Zu </w:t>
            </w:r>
            <w:proofErr w:type="spellStart"/>
            <w:r>
              <w:t>heyratten</w:t>
            </w:r>
            <w:proofErr w:type="spellEnd"/>
            <w:r>
              <w:t xml:space="preserve"> er </w:t>
            </w:r>
            <w:proofErr w:type="spellStart"/>
            <w:r>
              <w:t>verbotten</w:t>
            </w:r>
            <w:proofErr w:type="spellEnd"/>
            <w:r>
              <w:t xml:space="preserve"> hat</w:t>
            </w:r>
          </w:p>
        </w:tc>
      </w:tr>
      <w:tr w:rsidR="00771040" w14:paraId="587966C3" w14:textId="77777777" w:rsidTr="00771040">
        <w:trPr>
          <w:tblCellSpacing w:w="15" w:type="dxa"/>
        </w:trPr>
        <w:tc>
          <w:tcPr>
            <w:tcW w:w="0" w:type="auto"/>
            <w:vAlign w:val="center"/>
            <w:hideMark/>
          </w:tcPr>
          <w:p w14:paraId="63556C26" w14:textId="77777777" w:rsidR="00771040" w:rsidRDefault="00771040">
            <w:r>
              <w:t xml:space="preserve">Pau. </w:t>
            </w:r>
            <w:proofErr w:type="spellStart"/>
            <w:r>
              <w:t>verkünt</w:t>
            </w:r>
            <w:proofErr w:type="spellEnd"/>
            <w:r>
              <w:t>.</w:t>
            </w:r>
          </w:p>
        </w:tc>
        <w:tc>
          <w:tcPr>
            <w:tcW w:w="0" w:type="auto"/>
            <w:vAlign w:val="center"/>
            <w:hideMark/>
          </w:tcPr>
          <w:p w14:paraId="5F22E35E" w14:textId="77777777" w:rsidR="00771040" w:rsidRDefault="00771040">
            <w:r>
              <w:t xml:space="preserve">Münich </w:t>
            </w:r>
            <w:proofErr w:type="spellStart"/>
            <w:r>
              <w:t>vnd</w:t>
            </w:r>
            <w:proofErr w:type="spellEnd"/>
            <w:r>
              <w:t xml:space="preserve"> Pfaffen bey dem </w:t>
            </w:r>
            <w:proofErr w:type="spellStart"/>
            <w:r>
              <w:t>ban</w:t>
            </w:r>
            <w:proofErr w:type="spellEnd"/>
          </w:p>
        </w:tc>
      </w:tr>
      <w:tr w:rsidR="00771040" w14:paraId="1DA3F5F0" w14:textId="77777777" w:rsidTr="00771040">
        <w:trPr>
          <w:tblCellSpacing w:w="15" w:type="dxa"/>
        </w:trPr>
        <w:tc>
          <w:tcPr>
            <w:tcW w:w="0" w:type="auto"/>
            <w:vAlign w:val="center"/>
            <w:hideMark/>
          </w:tcPr>
          <w:p w14:paraId="446829F8" w14:textId="77777777" w:rsidR="00771040" w:rsidRDefault="00771040">
            <w:r>
              <w:t xml:space="preserve">1. Thimo. </w:t>
            </w:r>
            <w:proofErr w:type="spellStart"/>
            <w:r>
              <w:t>iiij</w:t>
            </w:r>
            <w:proofErr w:type="spellEnd"/>
            <w:r>
              <w:t>.</w:t>
            </w:r>
          </w:p>
        </w:tc>
        <w:tc>
          <w:tcPr>
            <w:tcW w:w="0" w:type="auto"/>
            <w:vAlign w:val="center"/>
            <w:hideMark/>
          </w:tcPr>
          <w:p w14:paraId="6B1EF4D8" w14:textId="77777777" w:rsidR="00771040" w:rsidRDefault="00771040">
            <w:r>
              <w:t xml:space="preserve">Doch </w:t>
            </w:r>
            <w:proofErr w:type="spellStart"/>
            <w:r>
              <w:t>mügen</w:t>
            </w:r>
            <w:proofErr w:type="spellEnd"/>
            <w:r>
              <w:t xml:space="preserve"> </w:t>
            </w:r>
            <w:proofErr w:type="spellStart"/>
            <w:r>
              <w:t>sy</w:t>
            </w:r>
            <w:proofErr w:type="spellEnd"/>
            <w:r>
              <w:t xml:space="preserve"> </w:t>
            </w:r>
            <w:proofErr w:type="spellStart"/>
            <w:r>
              <w:t>wol</w:t>
            </w:r>
            <w:proofErr w:type="spellEnd"/>
            <w:r>
              <w:t xml:space="preserve"> huren </w:t>
            </w:r>
            <w:proofErr w:type="spellStart"/>
            <w:r>
              <w:t>han</w:t>
            </w:r>
            <w:proofErr w:type="spellEnd"/>
          </w:p>
        </w:tc>
      </w:tr>
      <w:tr w:rsidR="00771040" w14:paraId="0DD4D062" w14:textId="77777777" w:rsidTr="00771040">
        <w:trPr>
          <w:tblCellSpacing w:w="15" w:type="dxa"/>
        </w:trPr>
        <w:tc>
          <w:tcPr>
            <w:tcW w:w="0" w:type="auto"/>
            <w:vAlign w:val="center"/>
            <w:hideMark/>
          </w:tcPr>
          <w:p w14:paraId="361EA838" w14:textId="77777777" w:rsidR="00771040" w:rsidRDefault="00771040">
            <w:r>
              <w:t xml:space="preserve">Das ist </w:t>
            </w:r>
            <w:proofErr w:type="spellStart"/>
            <w:r>
              <w:t>yetzt</w:t>
            </w:r>
            <w:proofErr w:type="spellEnd"/>
          </w:p>
        </w:tc>
        <w:tc>
          <w:tcPr>
            <w:tcW w:w="0" w:type="auto"/>
            <w:vAlign w:val="center"/>
            <w:hideMark/>
          </w:tcPr>
          <w:p w14:paraId="51283061" w14:textId="77777777" w:rsidR="00771040" w:rsidRDefault="00771040">
            <w:proofErr w:type="spellStart"/>
            <w:r>
              <w:t>Frummen</w:t>
            </w:r>
            <w:proofErr w:type="spellEnd"/>
            <w:r>
              <w:t xml:space="preserve"> </w:t>
            </w:r>
            <w:proofErr w:type="spellStart"/>
            <w:r>
              <w:t>leütten</w:t>
            </w:r>
            <w:proofErr w:type="spellEnd"/>
            <w:r>
              <w:t xml:space="preserve"> </w:t>
            </w:r>
            <w:proofErr w:type="spellStart"/>
            <w:r>
              <w:t>jr</w:t>
            </w:r>
            <w:proofErr w:type="spellEnd"/>
            <w:r>
              <w:t xml:space="preserve"> </w:t>
            </w:r>
            <w:proofErr w:type="spellStart"/>
            <w:r>
              <w:t>kinder</w:t>
            </w:r>
            <w:proofErr w:type="spellEnd"/>
            <w:r>
              <w:t xml:space="preserve"> </w:t>
            </w:r>
            <w:proofErr w:type="spellStart"/>
            <w:r>
              <w:t>letzen</w:t>
            </w:r>
            <w:proofErr w:type="spellEnd"/>
          </w:p>
        </w:tc>
      </w:tr>
      <w:tr w:rsidR="00771040" w14:paraId="52FDB3B1" w14:textId="77777777" w:rsidTr="00771040">
        <w:trPr>
          <w:tblCellSpacing w:w="15" w:type="dxa"/>
        </w:trPr>
        <w:tc>
          <w:tcPr>
            <w:tcW w:w="0" w:type="auto"/>
            <w:vAlign w:val="center"/>
            <w:hideMark/>
          </w:tcPr>
          <w:p w14:paraId="384AFC98" w14:textId="77777777" w:rsidR="00771040" w:rsidRDefault="00771040">
            <w:proofErr w:type="spellStart"/>
            <w:r>
              <w:t>vberal</w:t>
            </w:r>
            <w:proofErr w:type="spellEnd"/>
            <w:r>
              <w:t xml:space="preserve"> </w:t>
            </w:r>
            <w:proofErr w:type="spellStart"/>
            <w:r>
              <w:t>sit</w:t>
            </w:r>
            <w:proofErr w:type="spellEnd"/>
            <w:r>
              <w:t xml:space="preserve"> </w:t>
            </w:r>
            <w:proofErr w:type="spellStart"/>
            <w:r>
              <w:t>got</w:t>
            </w:r>
            <w:proofErr w:type="spellEnd"/>
          </w:p>
        </w:tc>
        <w:tc>
          <w:tcPr>
            <w:tcW w:w="0" w:type="auto"/>
            <w:vAlign w:val="center"/>
            <w:hideMark/>
          </w:tcPr>
          <w:p w14:paraId="2FC92784" w14:textId="77777777" w:rsidR="00771040" w:rsidRDefault="00771040">
            <w:proofErr w:type="spellStart"/>
            <w:r>
              <w:t>Vnd</w:t>
            </w:r>
            <w:proofErr w:type="spellEnd"/>
            <w:r>
              <w:t xml:space="preserve"> fremde </w:t>
            </w:r>
            <w:proofErr w:type="spellStart"/>
            <w:r>
              <w:t>Eeweyber</w:t>
            </w:r>
            <w:proofErr w:type="spellEnd"/>
            <w:r>
              <w:t xml:space="preserve"> einsetzen</w:t>
            </w:r>
          </w:p>
        </w:tc>
      </w:tr>
      <w:tr w:rsidR="00771040" w14:paraId="3B94DFA4" w14:textId="77777777" w:rsidTr="00771040">
        <w:trPr>
          <w:tblCellSpacing w:w="15" w:type="dxa"/>
        </w:trPr>
        <w:tc>
          <w:tcPr>
            <w:tcW w:w="0" w:type="auto"/>
            <w:vMerge w:val="restart"/>
            <w:vAlign w:val="center"/>
            <w:hideMark/>
          </w:tcPr>
          <w:p w14:paraId="69E364BD" w14:textId="77777777" w:rsidR="00771040" w:rsidRDefault="00771040">
            <w:proofErr w:type="spellStart"/>
            <w:r>
              <w:t>erbarms</w:t>
            </w:r>
            <w:proofErr w:type="spellEnd"/>
            <w:r>
              <w:t>.</w:t>
            </w:r>
          </w:p>
        </w:tc>
        <w:tc>
          <w:tcPr>
            <w:tcW w:w="0" w:type="auto"/>
            <w:vAlign w:val="center"/>
            <w:hideMark/>
          </w:tcPr>
          <w:p w14:paraId="539CA5E3" w14:textId="77777777" w:rsidR="00771040" w:rsidRDefault="00771040">
            <w:proofErr w:type="spellStart"/>
            <w:r>
              <w:t>Vnzal</w:t>
            </w:r>
            <w:proofErr w:type="spellEnd"/>
            <w:r>
              <w:t xml:space="preserve"> hat der Bapst solcher </w:t>
            </w:r>
            <w:proofErr w:type="spellStart"/>
            <w:r>
              <w:t>pott</w:t>
            </w:r>
            <w:proofErr w:type="spellEnd"/>
          </w:p>
        </w:tc>
      </w:tr>
      <w:tr w:rsidR="00771040" w14:paraId="16508454" w14:textId="77777777" w:rsidTr="00771040">
        <w:trPr>
          <w:tblCellSpacing w:w="15" w:type="dxa"/>
        </w:trPr>
        <w:tc>
          <w:tcPr>
            <w:tcW w:w="0" w:type="auto"/>
            <w:vMerge/>
            <w:vAlign w:val="center"/>
            <w:hideMark/>
          </w:tcPr>
          <w:p w14:paraId="595458D0" w14:textId="77777777" w:rsidR="00771040" w:rsidRDefault="00771040">
            <w:pPr>
              <w:rPr>
                <w:szCs w:val="24"/>
              </w:rPr>
            </w:pPr>
          </w:p>
        </w:tc>
        <w:tc>
          <w:tcPr>
            <w:tcW w:w="0" w:type="auto"/>
            <w:vAlign w:val="center"/>
            <w:hideMark/>
          </w:tcPr>
          <w:p w14:paraId="13E01349" w14:textId="77777777" w:rsidR="00771040" w:rsidRDefault="00771040">
            <w:r>
              <w:t xml:space="preserve">Der doch </w:t>
            </w:r>
            <w:proofErr w:type="spellStart"/>
            <w:r>
              <w:t>kanys</w:t>
            </w:r>
            <w:proofErr w:type="spellEnd"/>
            <w:r>
              <w:t xml:space="preserve"> hat </w:t>
            </w:r>
            <w:proofErr w:type="spellStart"/>
            <w:r>
              <w:t>gebotten</w:t>
            </w:r>
            <w:proofErr w:type="spellEnd"/>
            <w:r>
              <w:t xml:space="preserve"> </w:t>
            </w:r>
            <w:proofErr w:type="spellStart"/>
            <w:r>
              <w:t>gott</w:t>
            </w:r>
            <w:proofErr w:type="spellEnd"/>
          </w:p>
        </w:tc>
      </w:tr>
      <w:tr w:rsidR="00771040" w14:paraId="10FC488A" w14:textId="77777777" w:rsidTr="00771040">
        <w:trPr>
          <w:tblCellSpacing w:w="15" w:type="dxa"/>
        </w:trPr>
        <w:tc>
          <w:tcPr>
            <w:tcW w:w="0" w:type="auto"/>
            <w:vMerge/>
            <w:vAlign w:val="center"/>
            <w:hideMark/>
          </w:tcPr>
          <w:p w14:paraId="29F155D2" w14:textId="77777777" w:rsidR="00771040" w:rsidRDefault="00771040">
            <w:pPr>
              <w:rPr>
                <w:szCs w:val="24"/>
              </w:rPr>
            </w:pPr>
          </w:p>
        </w:tc>
        <w:tc>
          <w:tcPr>
            <w:tcW w:w="0" w:type="auto"/>
            <w:vAlign w:val="center"/>
            <w:hideMark/>
          </w:tcPr>
          <w:p w14:paraId="2A7621D2" w14:textId="77777777" w:rsidR="00771040" w:rsidRDefault="00771040">
            <w:r>
              <w:t xml:space="preserve">Jagt die </w:t>
            </w:r>
            <w:proofErr w:type="spellStart"/>
            <w:r>
              <w:t>leüt</w:t>
            </w:r>
            <w:proofErr w:type="spellEnd"/>
            <w:r>
              <w:t xml:space="preserve"> in </w:t>
            </w:r>
            <w:proofErr w:type="spellStart"/>
            <w:r>
              <w:t>abgrundt</w:t>
            </w:r>
            <w:proofErr w:type="spellEnd"/>
            <w:r>
              <w:t xml:space="preserve"> der hell</w:t>
            </w:r>
          </w:p>
        </w:tc>
      </w:tr>
      <w:tr w:rsidR="00771040" w14:paraId="6AE3FD66" w14:textId="77777777" w:rsidTr="00771040">
        <w:trPr>
          <w:tblCellSpacing w:w="15" w:type="dxa"/>
        </w:trPr>
        <w:tc>
          <w:tcPr>
            <w:tcW w:w="0" w:type="auto"/>
            <w:vMerge/>
            <w:vAlign w:val="center"/>
            <w:hideMark/>
          </w:tcPr>
          <w:p w14:paraId="3977820B" w14:textId="77777777" w:rsidR="00771040" w:rsidRDefault="00771040">
            <w:pPr>
              <w:rPr>
                <w:szCs w:val="24"/>
              </w:rPr>
            </w:pPr>
          </w:p>
        </w:tc>
        <w:tc>
          <w:tcPr>
            <w:tcW w:w="0" w:type="auto"/>
            <w:vAlign w:val="center"/>
            <w:hideMark/>
          </w:tcPr>
          <w:p w14:paraId="38C4A468" w14:textId="77777777" w:rsidR="00771040" w:rsidRDefault="00771040">
            <w:r>
              <w:t xml:space="preserve">Zu dem </w:t>
            </w:r>
            <w:proofErr w:type="spellStart"/>
            <w:r>
              <w:t>Teüffel</w:t>
            </w:r>
            <w:proofErr w:type="spellEnd"/>
            <w:r>
              <w:t xml:space="preserve"> mit leib </w:t>
            </w:r>
            <w:proofErr w:type="spellStart"/>
            <w:r>
              <w:t>vnd</w:t>
            </w:r>
            <w:proofErr w:type="spellEnd"/>
            <w:r>
              <w:t xml:space="preserve"> </w:t>
            </w:r>
            <w:proofErr w:type="spellStart"/>
            <w:r>
              <w:t>sell</w:t>
            </w:r>
            <w:proofErr w:type="spellEnd"/>
          </w:p>
        </w:tc>
      </w:tr>
      <w:tr w:rsidR="00771040" w14:paraId="6DC764BF" w14:textId="77777777" w:rsidTr="00771040">
        <w:trPr>
          <w:tblCellSpacing w:w="15" w:type="dxa"/>
        </w:trPr>
        <w:tc>
          <w:tcPr>
            <w:tcW w:w="0" w:type="auto"/>
            <w:vMerge w:val="restart"/>
            <w:vAlign w:val="center"/>
            <w:hideMark/>
          </w:tcPr>
          <w:p w14:paraId="477D272B" w14:textId="77777777" w:rsidR="00771040" w:rsidRDefault="00771040">
            <w:r>
              <w:t xml:space="preserve">1. Thimo. </w:t>
            </w:r>
            <w:proofErr w:type="spellStart"/>
            <w:r>
              <w:t>iiij</w:t>
            </w:r>
            <w:proofErr w:type="spellEnd"/>
            <w:r>
              <w:t>.</w:t>
            </w:r>
          </w:p>
        </w:tc>
        <w:tc>
          <w:tcPr>
            <w:tcW w:w="0" w:type="auto"/>
            <w:vAlign w:val="center"/>
            <w:hideMark/>
          </w:tcPr>
          <w:p w14:paraId="275472DE" w14:textId="77777777" w:rsidR="00771040" w:rsidRDefault="00771040">
            <w:r>
              <w:t xml:space="preserve">Paulus hat </w:t>
            </w:r>
            <w:proofErr w:type="spellStart"/>
            <w:r>
              <w:t>jn</w:t>
            </w:r>
            <w:proofErr w:type="spellEnd"/>
            <w:r>
              <w:t xml:space="preserve"> </w:t>
            </w:r>
            <w:proofErr w:type="spellStart"/>
            <w:r>
              <w:t>gezayget</w:t>
            </w:r>
            <w:proofErr w:type="spellEnd"/>
            <w:r>
              <w:t xml:space="preserve"> an</w:t>
            </w:r>
          </w:p>
        </w:tc>
      </w:tr>
      <w:tr w:rsidR="00771040" w14:paraId="138CFD32" w14:textId="77777777" w:rsidTr="00771040">
        <w:trPr>
          <w:tblCellSpacing w:w="15" w:type="dxa"/>
        </w:trPr>
        <w:tc>
          <w:tcPr>
            <w:tcW w:w="0" w:type="auto"/>
            <w:vMerge/>
            <w:vAlign w:val="center"/>
            <w:hideMark/>
          </w:tcPr>
          <w:p w14:paraId="1570D2C6" w14:textId="77777777" w:rsidR="00771040" w:rsidRDefault="00771040">
            <w:pPr>
              <w:rPr>
                <w:szCs w:val="24"/>
              </w:rPr>
            </w:pPr>
          </w:p>
        </w:tc>
        <w:tc>
          <w:tcPr>
            <w:tcW w:w="0" w:type="auto"/>
            <w:vAlign w:val="center"/>
            <w:hideMark/>
          </w:tcPr>
          <w:p w14:paraId="2452B240" w14:textId="77777777" w:rsidR="00771040" w:rsidRDefault="00771040">
            <w:r>
              <w:t xml:space="preserve">Am </w:t>
            </w:r>
            <w:proofErr w:type="spellStart"/>
            <w:r>
              <w:t>vierdten</w:t>
            </w:r>
            <w:proofErr w:type="spellEnd"/>
            <w:r>
              <w:t xml:space="preserve"> zu </w:t>
            </w:r>
            <w:proofErr w:type="spellStart"/>
            <w:r>
              <w:t>Thimothean</w:t>
            </w:r>
            <w:proofErr w:type="spellEnd"/>
          </w:p>
        </w:tc>
      </w:tr>
      <w:tr w:rsidR="00771040" w14:paraId="391CBA25" w14:textId="77777777" w:rsidTr="00771040">
        <w:trPr>
          <w:tblCellSpacing w:w="15" w:type="dxa"/>
        </w:trPr>
        <w:tc>
          <w:tcPr>
            <w:tcW w:w="0" w:type="auto"/>
            <w:vMerge/>
            <w:vAlign w:val="center"/>
            <w:hideMark/>
          </w:tcPr>
          <w:p w14:paraId="22DA26A1" w14:textId="77777777" w:rsidR="00771040" w:rsidRDefault="00771040">
            <w:pPr>
              <w:rPr>
                <w:szCs w:val="24"/>
              </w:rPr>
            </w:pPr>
          </w:p>
        </w:tc>
        <w:tc>
          <w:tcPr>
            <w:tcW w:w="0" w:type="auto"/>
            <w:vAlign w:val="center"/>
            <w:hideMark/>
          </w:tcPr>
          <w:p w14:paraId="2608C28F" w14:textId="77777777" w:rsidR="00771040" w:rsidRDefault="00771040">
            <w:proofErr w:type="spellStart"/>
            <w:r>
              <w:t>Vnd</w:t>
            </w:r>
            <w:proofErr w:type="spellEnd"/>
            <w:r>
              <w:t xml:space="preserve"> spricht der </w:t>
            </w:r>
            <w:proofErr w:type="spellStart"/>
            <w:r>
              <w:t>Gayst</w:t>
            </w:r>
            <w:proofErr w:type="spellEnd"/>
            <w:r>
              <w:t xml:space="preserve"> saget </w:t>
            </w:r>
            <w:proofErr w:type="spellStart"/>
            <w:r>
              <w:t>deütlich</w:t>
            </w:r>
            <w:proofErr w:type="spellEnd"/>
          </w:p>
        </w:tc>
      </w:tr>
      <w:tr w:rsidR="00771040" w14:paraId="4C38DFDD" w14:textId="77777777" w:rsidTr="00771040">
        <w:trPr>
          <w:tblCellSpacing w:w="15" w:type="dxa"/>
        </w:trPr>
        <w:tc>
          <w:tcPr>
            <w:tcW w:w="0" w:type="auto"/>
            <w:vMerge/>
            <w:vAlign w:val="center"/>
            <w:hideMark/>
          </w:tcPr>
          <w:p w14:paraId="1E1E0140" w14:textId="77777777" w:rsidR="00771040" w:rsidRDefault="00771040">
            <w:pPr>
              <w:rPr>
                <w:szCs w:val="24"/>
              </w:rPr>
            </w:pPr>
          </w:p>
        </w:tc>
        <w:tc>
          <w:tcPr>
            <w:tcW w:w="0" w:type="auto"/>
            <w:vAlign w:val="center"/>
            <w:hideMark/>
          </w:tcPr>
          <w:p w14:paraId="0022A5A2" w14:textId="77777777" w:rsidR="00771040" w:rsidRDefault="00771040">
            <w:r>
              <w:t xml:space="preserve">Das zu den </w:t>
            </w:r>
            <w:proofErr w:type="spellStart"/>
            <w:r>
              <w:t>letsten</w:t>
            </w:r>
            <w:proofErr w:type="spellEnd"/>
            <w:r>
              <w:t xml:space="preserve"> </w:t>
            </w:r>
            <w:proofErr w:type="spellStart"/>
            <w:r>
              <w:t>zeytten</w:t>
            </w:r>
            <w:proofErr w:type="spellEnd"/>
            <w:r>
              <w:t xml:space="preserve"> sich</w:t>
            </w:r>
          </w:p>
        </w:tc>
      </w:tr>
      <w:tr w:rsidR="00771040" w14:paraId="3AEB6C63" w14:textId="77777777" w:rsidTr="00771040">
        <w:trPr>
          <w:tblCellSpacing w:w="15" w:type="dxa"/>
        </w:trPr>
        <w:tc>
          <w:tcPr>
            <w:tcW w:w="0" w:type="auto"/>
            <w:vMerge/>
            <w:vAlign w:val="center"/>
            <w:hideMark/>
          </w:tcPr>
          <w:p w14:paraId="3CF0FAFA" w14:textId="77777777" w:rsidR="00771040" w:rsidRDefault="00771040">
            <w:pPr>
              <w:rPr>
                <w:szCs w:val="24"/>
              </w:rPr>
            </w:pPr>
          </w:p>
        </w:tc>
        <w:tc>
          <w:tcPr>
            <w:tcW w:w="0" w:type="auto"/>
            <w:vAlign w:val="center"/>
            <w:hideMark/>
          </w:tcPr>
          <w:p w14:paraId="03D91AF2" w14:textId="77777777" w:rsidR="00771040" w:rsidRDefault="00771040">
            <w:proofErr w:type="spellStart"/>
            <w:r>
              <w:t>Etlich</w:t>
            </w:r>
            <w:proofErr w:type="spellEnd"/>
            <w:r>
              <w:t xml:space="preserve"> vom glauben werden </w:t>
            </w:r>
            <w:proofErr w:type="spellStart"/>
            <w:r>
              <w:t>dräten</w:t>
            </w:r>
            <w:proofErr w:type="spellEnd"/>
          </w:p>
        </w:tc>
      </w:tr>
      <w:tr w:rsidR="00771040" w14:paraId="7874F2BC" w14:textId="77777777" w:rsidTr="00771040">
        <w:trPr>
          <w:tblCellSpacing w:w="15" w:type="dxa"/>
        </w:trPr>
        <w:tc>
          <w:tcPr>
            <w:tcW w:w="0" w:type="auto"/>
            <w:vMerge/>
            <w:vAlign w:val="center"/>
            <w:hideMark/>
          </w:tcPr>
          <w:p w14:paraId="74A9EDD3" w14:textId="77777777" w:rsidR="00771040" w:rsidRDefault="00771040">
            <w:pPr>
              <w:rPr>
                <w:szCs w:val="24"/>
              </w:rPr>
            </w:pPr>
          </w:p>
        </w:tc>
        <w:tc>
          <w:tcPr>
            <w:tcW w:w="0" w:type="auto"/>
            <w:vAlign w:val="center"/>
            <w:hideMark/>
          </w:tcPr>
          <w:p w14:paraId="3615AC04" w14:textId="77777777" w:rsidR="00771040" w:rsidRDefault="00771040">
            <w:proofErr w:type="spellStart"/>
            <w:r>
              <w:t>Vnd</w:t>
            </w:r>
            <w:proofErr w:type="spellEnd"/>
            <w:r>
              <w:t xml:space="preserve"> anhangen des </w:t>
            </w:r>
            <w:proofErr w:type="spellStart"/>
            <w:r>
              <w:t>Teüffels</w:t>
            </w:r>
            <w:proofErr w:type="spellEnd"/>
            <w:r>
              <w:t xml:space="preserve"> </w:t>
            </w:r>
            <w:proofErr w:type="spellStart"/>
            <w:r>
              <w:t>räten</w:t>
            </w:r>
            <w:proofErr w:type="spellEnd"/>
          </w:p>
        </w:tc>
      </w:tr>
      <w:tr w:rsidR="00771040" w14:paraId="61EFE964" w14:textId="77777777" w:rsidTr="00771040">
        <w:trPr>
          <w:tblCellSpacing w:w="15" w:type="dxa"/>
        </w:trPr>
        <w:tc>
          <w:tcPr>
            <w:tcW w:w="0" w:type="auto"/>
            <w:vMerge/>
            <w:vAlign w:val="center"/>
            <w:hideMark/>
          </w:tcPr>
          <w:p w14:paraId="39911BF8" w14:textId="77777777" w:rsidR="00771040" w:rsidRDefault="00771040">
            <w:pPr>
              <w:rPr>
                <w:szCs w:val="24"/>
              </w:rPr>
            </w:pPr>
          </w:p>
        </w:tc>
        <w:tc>
          <w:tcPr>
            <w:tcW w:w="0" w:type="auto"/>
            <w:vAlign w:val="center"/>
            <w:hideMark/>
          </w:tcPr>
          <w:p w14:paraId="0EEAD4BC" w14:textId="77777777" w:rsidR="00771040" w:rsidRDefault="00771040">
            <w:r>
              <w:t xml:space="preserve">Werden </w:t>
            </w:r>
            <w:proofErr w:type="spellStart"/>
            <w:r>
              <w:t>leütten</w:t>
            </w:r>
            <w:proofErr w:type="spellEnd"/>
            <w:r>
              <w:t xml:space="preserve"> die </w:t>
            </w:r>
            <w:proofErr w:type="spellStart"/>
            <w:r>
              <w:t>Ee</w:t>
            </w:r>
            <w:proofErr w:type="spellEnd"/>
            <w:r>
              <w:t xml:space="preserve"> verbieten</w:t>
            </w:r>
          </w:p>
        </w:tc>
      </w:tr>
      <w:tr w:rsidR="00771040" w14:paraId="255CDDAD" w14:textId="77777777" w:rsidTr="00771040">
        <w:trPr>
          <w:tblCellSpacing w:w="15" w:type="dxa"/>
        </w:trPr>
        <w:tc>
          <w:tcPr>
            <w:tcW w:w="0" w:type="auto"/>
            <w:vMerge/>
            <w:vAlign w:val="center"/>
            <w:hideMark/>
          </w:tcPr>
          <w:p w14:paraId="4BD98AE7" w14:textId="77777777" w:rsidR="00771040" w:rsidRDefault="00771040">
            <w:pPr>
              <w:rPr>
                <w:szCs w:val="24"/>
              </w:rPr>
            </w:pPr>
          </w:p>
        </w:tc>
        <w:tc>
          <w:tcPr>
            <w:tcW w:w="0" w:type="auto"/>
            <w:vAlign w:val="center"/>
            <w:hideMark/>
          </w:tcPr>
          <w:p w14:paraId="73B29722" w14:textId="77777777" w:rsidR="00771040" w:rsidRDefault="00771040">
            <w:proofErr w:type="spellStart"/>
            <w:r>
              <w:t>Vnd</w:t>
            </w:r>
            <w:proofErr w:type="spellEnd"/>
            <w:r>
              <w:t xml:space="preserve"> </w:t>
            </w:r>
            <w:proofErr w:type="spellStart"/>
            <w:r>
              <w:t>etlich</w:t>
            </w:r>
            <w:proofErr w:type="spellEnd"/>
            <w:r>
              <w:t xml:space="preserve"> </w:t>
            </w:r>
            <w:proofErr w:type="spellStart"/>
            <w:r>
              <w:t>speyß</w:t>
            </w:r>
            <w:proofErr w:type="spellEnd"/>
            <w:r>
              <w:t xml:space="preserve"> die </w:t>
            </w:r>
            <w:proofErr w:type="spellStart"/>
            <w:r>
              <w:t>Got</w:t>
            </w:r>
            <w:proofErr w:type="spellEnd"/>
            <w:r>
              <w:t xml:space="preserve"> durch </w:t>
            </w:r>
            <w:proofErr w:type="spellStart"/>
            <w:r>
              <w:t>güeten</w:t>
            </w:r>
            <w:proofErr w:type="spellEnd"/>
          </w:p>
        </w:tc>
      </w:tr>
      <w:tr w:rsidR="00771040" w14:paraId="4089DC35" w14:textId="77777777" w:rsidTr="00771040">
        <w:trPr>
          <w:tblCellSpacing w:w="15" w:type="dxa"/>
        </w:trPr>
        <w:tc>
          <w:tcPr>
            <w:tcW w:w="0" w:type="auto"/>
            <w:vMerge/>
            <w:vAlign w:val="center"/>
            <w:hideMark/>
          </w:tcPr>
          <w:p w14:paraId="76B10618" w14:textId="77777777" w:rsidR="00771040" w:rsidRDefault="00771040">
            <w:pPr>
              <w:rPr>
                <w:szCs w:val="24"/>
              </w:rPr>
            </w:pPr>
          </w:p>
        </w:tc>
        <w:tc>
          <w:tcPr>
            <w:tcW w:w="0" w:type="auto"/>
            <w:vAlign w:val="center"/>
            <w:hideMark/>
          </w:tcPr>
          <w:p w14:paraId="0043B52B" w14:textId="77777777" w:rsidR="00771040" w:rsidRDefault="00771040">
            <w:r>
              <w:t xml:space="preserve">Beschaffen hat mit </w:t>
            </w:r>
            <w:proofErr w:type="spellStart"/>
            <w:r>
              <w:t>dancksagung</w:t>
            </w:r>
            <w:proofErr w:type="spellEnd"/>
          </w:p>
        </w:tc>
      </w:tr>
      <w:tr w:rsidR="00771040" w14:paraId="760BCE7D" w14:textId="77777777" w:rsidTr="00771040">
        <w:trPr>
          <w:tblCellSpacing w:w="15" w:type="dxa"/>
        </w:trPr>
        <w:tc>
          <w:tcPr>
            <w:tcW w:w="0" w:type="auto"/>
            <w:vMerge/>
            <w:vAlign w:val="center"/>
            <w:hideMark/>
          </w:tcPr>
          <w:p w14:paraId="03D1AFD5" w14:textId="77777777" w:rsidR="00771040" w:rsidRDefault="00771040">
            <w:pPr>
              <w:rPr>
                <w:szCs w:val="24"/>
              </w:rPr>
            </w:pPr>
          </w:p>
        </w:tc>
        <w:tc>
          <w:tcPr>
            <w:tcW w:w="0" w:type="auto"/>
            <w:vAlign w:val="center"/>
            <w:hideMark/>
          </w:tcPr>
          <w:p w14:paraId="1E532053" w14:textId="77777777" w:rsidR="00771040" w:rsidRDefault="00771040">
            <w:r>
              <w:t xml:space="preserve">Ich </w:t>
            </w:r>
            <w:proofErr w:type="spellStart"/>
            <w:r>
              <w:t>main</w:t>
            </w:r>
            <w:proofErr w:type="spellEnd"/>
            <w:r>
              <w:t xml:space="preserve"> das sey </w:t>
            </w:r>
            <w:proofErr w:type="spellStart"/>
            <w:r>
              <w:t>ye</w:t>
            </w:r>
            <w:proofErr w:type="spellEnd"/>
            <w:r>
              <w:t xml:space="preserve"> klar </w:t>
            </w:r>
            <w:proofErr w:type="spellStart"/>
            <w:r>
              <w:t>genung</w:t>
            </w:r>
            <w:proofErr w:type="spellEnd"/>
          </w:p>
        </w:tc>
      </w:tr>
      <w:tr w:rsidR="00771040" w14:paraId="7D2D2303" w14:textId="77777777" w:rsidTr="00771040">
        <w:trPr>
          <w:tblCellSpacing w:w="15" w:type="dxa"/>
        </w:trPr>
        <w:tc>
          <w:tcPr>
            <w:tcW w:w="0" w:type="auto"/>
            <w:vAlign w:val="center"/>
            <w:hideMark/>
          </w:tcPr>
          <w:p w14:paraId="3DFD9669" w14:textId="77777777" w:rsidR="00771040" w:rsidRDefault="00771040">
            <w:r>
              <w:t>Wer die wolf</w:t>
            </w:r>
          </w:p>
        </w:tc>
        <w:tc>
          <w:tcPr>
            <w:tcW w:w="0" w:type="auto"/>
            <w:vAlign w:val="center"/>
            <w:hideMark/>
          </w:tcPr>
          <w:p w14:paraId="447FFD81" w14:textId="77777777" w:rsidR="00771040" w:rsidRDefault="00771040">
            <w:r>
              <w:t xml:space="preserve">Nun </w:t>
            </w:r>
            <w:proofErr w:type="spellStart"/>
            <w:r>
              <w:t>lat</w:t>
            </w:r>
            <w:proofErr w:type="spellEnd"/>
            <w:r>
              <w:t xml:space="preserve"> </w:t>
            </w:r>
            <w:proofErr w:type="spellStart"/>
            <w:r>
              <w:t>vns</w:t>
            </w:r>
            <w:proofErr w:type="spellEnd"/>
            <w:r>
              <w:t xml:space="preserve"> </w:t>
            </w:r>
            <w:proofErr w:type="spellStart"/>
            <w:r>
              <w:t>schawen</w:t>
            </w:r>
            <w:proofErr w:type="spellEnd"/>
            <w:r>
              <w:t xml:space="preserve"> nach den </w:t>
            </w:r>
            <w:proofErr w:type="spellStart"/>
            <w:r>
              <w:t>wolffen</w:t>
            </w:r>
            <w:proofErr w:type="spellEnd"/>
          </w:p>
        </w:tc>
      </w:tr>
      <w:tr w:rsidR="00771040" w14:paraId="6DF5809A" w14:textId="77777777" w:rsidTr="00771040">
        <w:trPr>
          <w:tblCellSpacing w:w="15" w:type="dxa"/>
        </w:trPr>
        <w:tc>
          <w:tcPr>
            <w:tcW w:w="0" w:type="auto"/>
            <w:vMerge w:val="restart"/>
            <w:vAlign w:val="center"/>
            <w:hideMark/>
          </w:tcPr>
          <w:p w14:paraId="47A53289" w14:textId="77777777" w:rsidR="00771040" w:rsidRDefault="00771040">
            <w:proofErr w:type="spellStart"/>
            <w:r>
              <w:t>seynd</w:t>
            </w:r>
            <w:proofErr w:type="spellEnd"/>
          </w:p>
        </w:tc>
        <w:tc>
          <w:tcPr>
            <w:tcW w:w="0" w:type="auto"/>
            <w:vAlign w:val="center"/>
            <w:hideMark/>
          </w:tcPr>
          <w:p w14:paraId="279082C5" w14:textId="77777777" w:rsidR="00771040" w:rsidRDefault="00771040">
            <w:r>
              <w:t xml:space="preserve">Die dem Bapst </w:t>
            </w:r>
            <w:proofErr w:type="spellStart"/>
            <w:r>
              <w:t>han</w:t>
            </w:r>
            <w:proofErr w:type="spellEnd"/>
            <w:r>
              <w:t xml:space="preserve"> </w:t>
            </w:r>
            <w:proofErr w:type="spellStart"/>
            <w:r>
              <w:t>dartzu</w:t>
            </w:r>
            <w:proofErr w:type="spellEnd"/>
            <w:r>
              <w:t xml:space="preserve"> </w:t>
            </w:r>
            <w:proofErr w:type="spellStart"/>
            <w:r>
              <w:t>geholffen</w:t>
            </w:r>
            <w:proofErr w:type="spellEnd"/>
          </w:p>
        </w:tc>
      </w:tr>
      <w:tr w:rsidR="00771040" w14:paraId="68E1A776" w14:textId="77777777" w:rsidTr="00771040">
        <w:trPr>
          <w:tblCellSpacing w:w="15" w:type="dxa"/>
        </w:trPr>
        <w:tc>
          <w:tcPr>
            <w:tcW w:w="0" w:type="auto"/>
            <w:vMerge/>
            <w:vAlign w:val="center"/>
            <w:hideMark/>
          </w:tcPr>
          <w:p w14:paraId="7E538742" w14:textId="77777777" w:rsidR="00771040" w:rsidRDefault="00771040">
            <w:pPr>
              <w:rPr>
                <w:szCs w:val="24"/>
              </w:rPr>
            </w:pPr>
          </w:p>
        </w:tc>
        <w:tc>
          <w:tcPr>
            <w:tcW w:w="0" w:type="auto"/>
            <w:vAlign w:val="center"/>
            <w:hideMark/>
          </w:tcPr>
          <w:p w14:paraId="6578DDCB" w14:textId="77777777" w:rsidR="00771040" w:rsidRDefault="00771040">
            <w:r>
              <w:t xml:space="preserve">Zu </w:t>
            </w:r>
            <w:proofErr w:type="spellStart"/>
            <w:r>
              <w:t>füren</w:t>
            </w:r>
            <w:proofErr w:type="spellEnd"/>
            <w:r>
              <w:t xml:space="preserve"> solch </w:t>
            </w:r>
            <w:proofErr w:type="spellStart"/>
            <w:r>
              <w:t>tyranney</w:t>
            </w:r>
            <w:proofErr w:type="spellEnd"/>
          </w:p>
        </w:tc>
      </w:tr>
      <w:tr w:rsidR="00771040" w14:paraId="6E9437D9" w14:textId="77777777" w:rsidTr="00771040">
        <w:trPr>
          <w:tblCellSpacing w:w="15" w:type="dxa"/>
        </w:trPr>
        <w:tc>
          <w:tcPr>
            <w:tcW w:w="0" w:type="auto"/>
            <w:vMerge/>
            <w:vAlign w:val="center"/>
            <w:hideMark/>
          </w:tcPr>
          <w:p w14:paraId="33E2373B" w14:textId="77777777" w:rsidR="00771040" w:rsidRDefault="00771040">
            <w:pPr>
              <w:rPr>
                <w:szCs w:val="24"/>
              </w:rPr>
            </w:pPr>
          </w:p>
        </w:tc>
        <w:tc>
          <w:tcPr>
            <w:tcW w:w="0" w:type="auto"/>
            <w:vAlign w:val="center"/>
            <w:hideMark/>
          </w:tcPr>
          <w:p w14:paraId="086D925A" w14:textId="77777777" w:rsidR="00771040" w:rsidRDefault="00771040">
            <w:r>
              <w:t xml:space="preserve">Bischoff </w:t>
            </w:r>
            <w:proofErr w:type="spellStart"/>
            <w:r>
              <w:t>Pröbst</w:t>
            </w:r>
            <w:proofErr w:type="spellEnd"/>
            <w:r>
              <w:t xml:space="preserve"> Pfarrer </w:t>
            </w:r>
            <w:proofErr w:type="spellStart"/>
            <w:r>
              <w:t>vnd</w:t>
            </w:r>
            <w:proofErr w:type="spellEnd"/>
            <w:r>
              <w:t xml:space="preserve"> </w:t>
            </w:r>
            <w:proofErr w:type="spellStart"/>
            <w:r>
              <w:t>Aptey</w:t>
            </w:r>
            <w:proofErr w:type="spellEnd"/>
          </w:p>
        </w:tc>
      </w:tr>
      <w:tr w:rsidR="00771040" w14:paraId="688DE80B" w14:textId="77777777" w:rsidTr="00771040">
        <w:trPr>
          <w:tblCellSpacing w:w="15" w:type="dxa"/>
        </w:trPr>
        <w:tc>
          <w:tcPr>
            <w:tcW w:w="0" w:type="auto"/>
            <w:vMerge/>
            <w:vAlign w:val="center"/>
            <w:hideMark/>
          </w:tcPr>
          <w:p w14:paraId="472F5FAA" w14:textId="77777777" w:rsidR="00771040" w:rsidRDefault="00771040">
            <w:pPr>
              <w:rPr>
                <w:szCs w:val="24"/>
              </w:rPr>
            </w:pPr>
          </w:p>
        </w:tc>
        <w:tc>
          <w:tcPr>
            <w:tcW w:w="0" w:type="auto"/>
            <w:vAlign w:val="center"/>
            <w:hideMark/>
          </w:tcPr>
          <w:p w14:paraId="7F75E2E2" w14:textId="77777777" w:rsidR="00771040" w:rsidRDefault="00771040">
            <w:r>
              <w:t xml:space="preserve">All </w:t>
            </w:r>
            <w:proofErr w:type="spellStart"/>
            <w:r>
              <w:t>Prelaten</w:t>
            </w:r>
            <w:proofErr w:type="spellEnd"/>
            <w:r>
              <w:t xml:space="preserve"> </w:t>
            </w:r>
            <w:proofErr w:type="spellStart"/>
            <w:r>
              <w:t>vnd</w:t>
            </w:r>
            <w:proofErr w:type="spellEnd"/>
            <w:r>
              <w:t xml:space="preserve"> </w:t>
            </w:r>
            <w:proofErr w:type="spellStart"/>
            <w:r>
              <w:t>seel</w:t>
            </w:r>
            <w:proofErr w:type="spellEnd"/>
            <w:r>
              <w:t xml:space="preserve"> </w:t>
            </w:r>
            <w:proofErr w:type="spellStart"/>
            <w:r>
              <w:t>sorger</w:t>
            </w:r>
            <w:proofErr w:type="spellEnd"/>
          </w:p>
        </w:tc>
      </w:tr>
      <w:tr w:rsidR="00771040" w14:paraId="2C16DCE8" w14:textId="77777777" w:rsidTr="00771040">
        <w:trPr>
          <w:tblCellSpacing w:w="15" w:type="dxa"/>
        </w:trPr>
        <w:tc>
          <w:tcPr>
            <w:tcW w:w="0" w:type="auto"/>
            <w:vMerge/>
            <w:vAlign w:val="center"/>
            <w:hideMark/>
          </w:tcPr>
          <w:p w14:paraId="270BD639" w14:textId="77777777" w:rsidR="00771040" w:rsidRDefault="00771040">
            <w:pPr>
              <w:rPr>
                <w:szCs w:val="24"/>
              </w:rPr>
            </w:pPr>
          </w:p>
        </w:tc>
        <w:tc>
          <w:tcPr>
            <w:tcW w:w="0" w:type="auto"/>
            <w:vAlign w:val="center"/>
            <w:hideMark/>
          </w:tcPr>
          <w:p w14:paraId="0C261596" w14:textId="77777777" w:rsidR="00771040" w:rsidRDefault="00771040">
            <w:r>
              <w:t xml:space="preserve">Die </w:t>
            </w:r>
            <w:proofErr w:type="spellStart"/>
            <w:r>
              <w:t>vns</w:t>
            </w:r>
            <w:proofErr w:type="spellEnd"/>
            <w:r>
              <w:t xml:space="preserve"> vor sagen </w:t>
            </w:r>
            <w:proofErr w:type="spellStart"/>
            <w:r>
              <w:t>menschen</w:t>
            </w:r>
            <w:proofErr w:type="spellEnd"/>
            <w:r>
              <w:t xml:space="preserve"> </w:t>
            </w:r>
            <w:proofErr w:type="spellStart"/>
            <w:r>
              <w:t>ler</w:t>
            </w:r>
            <w:proofErr w:type="spellEnd"/>
          </w:p>
        </w:tc>
      </w:tr>
      <w:tr w:rsidR="00771040" w14:paraId="202B4C29" w14:textId="77777777" w:rsidTr="00771040">
        <w:trPr>
          <w:tblCellSpacing w:w="15" w:type="dxa"/>
        </w:trPr>
        <w:tc>
          <w:tcPr>
            <w:tcW w:w="0" w:type="auto"/>
            <w:vMerge/>
            <w:vAlign w:val="center"/>
            <w:hideMark/>
          </w:tcPr>
          <w:p w14:paraId="042579B7" w14:textId="77777777" w:rsidR="00771040" w:rsidRDefault="00771040">
            <w:pPr>
              <w:rPr>
                <w:szCs w:val="24"/>
              </w:rPr>
            </w:pPr>
          </w:p>
        </w:tc>
        <w:tc>
          <w:tcPr>
            <w:tcW w:w="0" w:type="auto"/>
            <w:vAlign w:val="center"/>
            <w:hideMark/>
          </w:tcPr>
          <w:p w14:paraId="2CBB1542" w14:textId="77777777" w:rsidR="00771040" w:rsidRDefault="00771040">
            <w:proofErr w:type="spellStart"/>
            <w:r>
              <w:t>Vnd</w:t>
            </w:r>
            <w:proofErr w:type="spellEnd"/>
            <w:r>
              <w:t xml:space="preserve"> das </w:t>
            </w:r>
            <w:proofErr w:type="spellStart"/>
            <w:r>
              <w:t>wort</w:t>
            </w:r>
            <w:proofErr w:type="spellEnd"/>
            <w:r>
              <w:t xml:space="preserve"> Gottes </w:t>
            </w:r>
            <w:proofErr w:type="spellStart"/>
            <w:r>
              <w:t>vnder</w:t>
            </w:r>
            <w:proofErr w:type="spellEnd"/>
            <w:r>
              <w:t xml:space="preserve"> drucken</w:t>
            </w:r>
          </w:p>
        </w:tc>
      </w:tr>
      <w:tr w:rsidR="00771040" w14:paraId="16225B32" w14:textId="77777777" w:rsidTr="00771040">
        <w:trPr>
          <w:tblCellSpacing w:w="15" w:type="dxa"/>
        </w:trPr>
        <w:tc>
          <w:tcPr>
            <w:tcW w:w="0" w:type="auto"/>
            <w:vMerge/>
            <w:vAlign w:val="center"/>
            <w:hideMark/>
          </w:tcPr>
          <w:p w14:paraId="381589CD" w14:textId="77777777" w:rsidR="00771040" w:rsidRDefault="00771040">
            <w:pPr>
              <w:rPr>
                <w:szCs w:val="24"/>
              </w:rPr>
            </w:pPr>
          </w:p>
        </w:tc>
        <w:tc>
          <w:tcPr>
            <w:tcW w:w="0" w:type="auto"/>
            <w:vAlign w:val="center"/>
            <w:hideMark/>
          </w:tcPr>
          <w:p w14:paraId="2D544D33" w14:textId="77777777" w:rsidR="00771040" w:rsidRDefault="00771040">
            <w:r>
              <w:t xml:space="preserve">Kummen mit </w:t>
            </w:r>
            <w:proofErr w:type="spellStart"/>
            <w:r>
              <w:t>vorgemelten</w:t>
            </w:r>
            <w:proofErr w:type="spellEnd"/>
            <w:r>
              <w:t xml:space="preserve"> stucken</w:t>
            </w:r>
          </w:p>
        </w:tc>
      </w:tr>
      <w:tr w:rsidR="00771040" w14:paraId="247F3433" w14:textId="77777777" w:rsidTr="00771040">
        <w:trPr>
          <w:tblCellSpacing w:w="15" w:type="dxa"/>
        </w:trPr>
        <w:tc>
          <w:tcPr>
            <w:tcW w:w="0" w:type="auto"/>
            <w:vMerge/>
            <w:vAlign w:val="center"/>
            <w:hideMark/>
          </w:tcPr>
          <w:p w14:paraId="3F115372" w14:textId="77777777" w:rsidR="00771040" w:rsidRDefault="00771040">
            <w:pPr>
              <w:rPr>
                <w:szCs w:val="24"/>
              </w:rPr>
            </w:pPr>
          </w:p>
        </w:tc>
        <w:tc>
          <w:tcPr>
            <w:tcW w:w="0" w:type="auto"/>
            <w:vAlign w:val="center"/>
            <w:hideMark/>
          </w:tcPr>
          <w:p w14:paraId="16BB24CB" w14:textId="77777777" w:rsidR="00771040" w:rsidRDefault="00771040">
            <w:proofErr w:type="spellStart"/>
            <w:r>
              <w:t>Vnd</w:t>
            </w:r>
            <w:proofErr w:type="spellEnd"/>
            <w:r>
              <w:t xml:space="preserve"> wann mans bey dem </w:t>
            </w:r>
            <w:proofErr w:type="spellStart"/>
            <w:r>
              <w:t>liecht</w:t>
            </w:r>
            <w:proofErr w:type="spellEnd"/>
            <w:r>
              <w:t xml:space="preserve"> </w:t>
            </w:r>
            <w:proofErr w:type="spellStart"/>
            <w:r>
              <w:t>besicht</w:t>
            </w:r>
            <w:proofErr w:type="spellEnd"/>
          </w:p>
        </w:tc>
      </w:tr>
      <w:tr w:rsidR="00771040" w14:paraId="7B88D659" w14:textId="77777777" w:rsidTr="00771040">
        <w:trPr>
          <w:tblCellSpacing w:w="15" w:type="dxa"/>
        </w:trPr>
        <w:tc>
          <w:tcPr>
            <w:tcW w:w="0" w:type="auto"/>
            <w:vMerge/>
            <w:vAlign w:val="center"/>
            <w:hideMark/>
          </w:tcPr>
          <w:p w14:paraId="3F0241B3" w14:textId="77777777" w:rsidR="00771040" w:rsidRDefault="00771040">
            <w:pPr>
              <w:rPr>
                <w:szCs w:val="24"/>
              </w:rPr>
            </w:pPr>
          </w:p>
        </w:tc>
        <w:tc>
          <w:tcPr>
            <w:tcW w:w="0" w:type="auto"/>
            <w:vAlign w:val="center"/>
            <w:hideMark/>
          </w:tcPr>
          <w:p w14:paraId="549F3A35" w14:textId="77777777" w:rsidR="00771040" w:rsidRDefault="00771040">
            <w:r>
              <w:t xml:space="preserve">Ist es als </w:t>
            </w:r>
            <w:proofErr w:type="spellStart"/>
            <w:r>
              <w:t>auff</w:t>
            </w:r>
            <w:proofErr w:type="spellEnd"/>
            <w:r>
              <w:t xml:space="preserve"> das gelt </w:t>
            </w:r>
            <w:proofErr w:type="spellStart"/>
            <w:r>
              <w:t>gericht</w:t>
            </w:r>
            <w:proofErr w:type="spellEnd"/>
          </w:p>
        </w:tc>
      </w:tr>
      <w:tr w:rsidR="00771040" w14:paraId="5E881AD2" w14:textId="77777777" w:rsidTr="00771040">
        <w:trPr>
          <w:tblCellSpacing w:w="15" w:type="dxa"/>
        </w:trPr>
        <w:tc>
          <w:tcPr>
            <w:tcW w:w="0" w:type="auto"/>
            <w:vAlign w:val="center"/>
            <w:hideMark/>
          </w:tcPr>
          <w:p w14:paraId="4B93FF08" w14:textId="77777777" w:rsidR="00771040" w:rsidRDefault="00771040">
            <w:r>
              <w:t xml:space="preserve">Die </w:t>
            </w:r>
            <w:proofErr w:type="spellStart"/>
            <w:r>
              <w:t>kaufman</w:t>
            </w:r>
            <w:proofErr w:type="spellEnd"/>
          </w:p>
        </w:tc>
        <w:tc>
          <w:tcPr>
            <w:tcW w:w="0" w:type="auto"/>
            <w:vAlign w:val="center"/>
            <w:hideMark/>
          </w:tcPr>
          <w:p w14:paraId="07ABA290" w14:textId="77777777" w:rsidR="00771040" w:rsidRDefault="00771040">
            <w:r>
              <w:t xml:space="preserve">Man muß gelt geben von dem </w:t>
            </w:r>
            <w:proofErr w:type="spellStart"/>
            <w:r>
              <w:t>tauffen</w:t>
            </w:r>
            <w:proofErr w:type="spellEnd"/>
          </w:p>
        </w:tc>
      </w:tr>
      <w:tr w:rsidR="00771040" w14:paraId="280091B1" w14:textId="77777777" w:rsidTr="00771040">
        <w:trPr>
          <w:tblCellSpacing w:w="15" w:type="dxa"/>
        </w:trPr>
        <w:tc>
          <w:tcPr>
            <w:tcW w:w="0" w:type="auto"/>
            <w:vAlign w:val="center"/>
            <w:hideMark/>
          </w:tcPr>
          <w:p w14:paraId="2679C015" w14:textId="77777777" w:rsidR="00771040" w:rsidRDefault="00771040">
            <w:proofErr w:type="spellStart"/>
            <w:r>
              <w:t>schatz</w:t>
            </w:r>
            <w:proofErr w:type="spellEnd"/>
            <w:r>
              <w:t xml:space="preserve"> d' </w:t>
            </w:r>
            <w:proofErr w:type="spellStart"/>
            <w:r>
              <w:t>gaist</w:t>
            </w:r>
            <w:proofErr w:type="spellEnd"/>
          </w:p>
        </w:tc>
        <w:tc>
          <w:tcPr>
            <w:tcW w:w="0" w:type="auto"/>
            <w:vAlign w:val="center"/>
            <w:hideMark/>
          </w:tcPr>
          <w:p w14:paraId="27CABEA5" w14:textId="77777777" w:rsidR="00771040" w:rsidRDefault="00771040">
            <w:r>
              <w:t xml:space="preserve">Die </w:t>
            </w:r>
            <w:proofErr w:type="spellStart"/>
            <w:r>
              <w:t>firmung</w:t>
            </w:r>
            <w:proofErr w:type="spellEnd"/>
            <w:r>
              <w:t xml:space="preserve"> muß man von </w:t>
            </w:r>
            <w:proofErr w:type="spellStart"/>
            <w:r>
              <w:t>jn</w:t>
            </w:r>
            <w:proofErr w:type="spellEnd"/>
            <w:r>
              <w:t xml:space="preserve"> </w:t>
            </w:r>
            <w:proofErr w:type="spellStart"/>
            <w:r>
              <w:t>kauffen</w:t>
            </w:r>
            <w:proofErr w:type="spellEnd"/>
          </w:p>
        </w:tc>
      </w:tr>
      <w:tr w:rsidR="00771040" w14:paraId="51FAA69B" w14:textId="77777777" w:rsidTr="00771040">
        <w:trPr>
          <w:tblCellSpacing w:w="15" w:type="dxa"/>
        </w:trPr>
        <w:tc>
          <w:tcPr>
            <w:tcW w:w="0" w:type="auto"/>
            <w:vMerge w:val="restart"/>
            <w:vAlign w:val="center"/>
            <w:hideMark/>
          </w:tcPr>
          <w:p w14:paraId="38E1ED4C" w14:textId="77777777" w:rsidR="00771040" w:rsidRDefault="00771040">
            <w:proofErr w:type="spellStart"/>
            <w:r>
              <w:t>lichen</w:t>
            </w:r>
            <w:proofErr w:type="spellEnd"/>
          </w:p>
        </w:tc>
        <w:tc>
          <w:tcPr>
            <w:tcW w:w="0" w:type="auto"/>
            <w:vAlign w:val="center"/>
            <w:hideMark/>
          </w:tcPr>
          <w:p w14:paraId="4E5946B7" w14:textId="77777777" w:rsidR="00771040" w:rsidRDefault="00771040">
            <w:r>
              <w:t xml:space="preserve">Zu </w:t>
            </w:r>
            <w:proofErr w:type="spellStart"/>
            <w:r>
              <w:t>beychten</w:t>
            </w:r>
            <w:proofErr w:type="spellEnd"/>
            <w:r>
              <w:t xml:space="preserve"> muß man geben gelt</w:t>
            </w:r>
          </w:p>
        </w:tc>
      </w:tr>
      <w:tr w:rsidR="00771040" w14:paraId="68FB7C18" w14:textId="77777777" w:rsidTr="00771040">
        <w:trPr>
          <w:tblCellSpacing w:w="15" w:type="dxa"/>
        </w:trPr>
        <w:tc>
          <w:tcPr>
            <w:tcW w:w="0" w:type="auto"/>
            <w:vMerge/>
            <w:vAlign w:val="center"/>
            <w:hideMark/>
          </w:tcPr>
          <w:p w14:paraId="17D67721" w14:textId="77777777" w:rsidR="00771040" w:rsidRDefault="00771040">
            <w:pPr>
              <w:rPr>
                <w:szCs w:val="24"/>
              </w:rPr>
            </w:pPr>
          </w:p>
        </w:tc>
        <w:tc>
          <w:tcPr>
            <w:tcW w:w="0" w:type="auto"/>
            <w:vAlign w:val="center"/>
            <w:hideMark/>
          </w:tcPr>
          <w:p w14:paraId="19A4F945" w14:textId="77777777" w:rsidR="00771040" w:rsidRDefault="00771040">
            <w:r>
              <w:t xml:space="preserve">Die </w:t>
            </w:r>
            <w:proofErr w:type="spellStart"/>
            <w:r>
              <w:t>Mess</w:t>
            </w:r>
            <w:proofErr w:type="spellEnd"/>
            <w:r>
              <w:t xml:space="preserve"> man auch </w:t>
            </w:r>
            <w:proofErr w:type="spellStart"/>
            <w:r>
              <w:t>vmb</w:t>
            </w:r>
            <w:proofErr w:type="spellEnd"/>
            <w:r>
              <w:t xml:space="preserve"> gelt </w:t>
            </w:r>
            <w:proofErr w:type="spellStart"/>
            <w:r>
              <w:t>bestelt</w:t>
            </w:r>
            <w:proofErr w:type="spellEnd"/>
          </w:p>
        </w:tc>
      </w:tr>
      <w:tr w:rsidR="00771040" w14:paraId="6A95E7FC" w14:textId="77777777" w:rsidTr="00771040">
        <w:trPr>
          <w:tblCellSpacing w:w="15" w:type="dxa"/>
        </w:trPr>
        <w:tc>
          <w:tcPr>
            <w:tcW w:w="0" w:type="auto"/>
            <w:vMerge/>
            <w:vAlign w:val="center"/>
            <w:hideMark/>
          </w:tcPr>
          <w:p w14:paraId="12D48F1F" w14:textId="77777777" w:rsidR="00771040" w:rsidRDefault="00771040">
            <w:pPr>
              <w:rPr>
                <w:szCs w:val="24"/>
              </w:rPr>
            </w:pPr>
          </w:p>
        </w:tc>
        <w:tc>
          <w:tcPr>
            <w:tcW w:w="0" w:type="auto"/>
            <w:vAlign w:val="center"/>
            <w:hideMark/>
          </w:tcPr>
          <w:p w14:paraId="7F834909" w14:textId="77777777" w:rsidR="00771040" w:rsidRDefault="00771040">
            <w:r>
              <w:t xml:space="preserve">Das Sacrament muß man </w:t>
            </w:r>
            <w:proofErr w:type="spellStart"/>
            <w:r>
              <w:t>jn</w:t>
            </w:r>
            <w:proofErr w:type="spellEnd"/>
            <w:r>
              <w:t xml:space="preserve"> </w:t>
            </w:r>
            <w:proofErr w:type="spellStart"/>
            <w:r>
              <w:t>zallen</w:t>
            </w:r>
            <w:proofErr w:type="spellEnd"/>
          </w:p>
        </w:tc>
      </w:tr>
      <w:tr w:rsidR="00771040" w14:paraId="0A0CB980" w14:textId="77777777" w:rsidTr="00771040">
        <w:trPr>
          <w:tblCellSpacing w:w="15" w:type="dxa"/>
        </w:trPr>
        <w:tc>
          <w:tcPr>
            <w:tcW w:w="0" w:type="auto"/>
            <w:vMerge/>
            <w:vAlign w:val="center"/>
            <w:hideMark/>
          </w:tcPr>
          <w:p w14:paraId="13F1A95B" w14:textId="77777777" w:rsidR="00771040" w:rsidRDefault="00771040">
            <w:pPr>
              <w:rPr>
                <w:szCs w:val="24"/>
              </w:rPr>
            </w:pPr>
          </w:p>
        </w:tc>
        <w:tc>
          <w:tcPr>
            <w:tcW w:w="0" w:type="auto"/>
            <w:vAlign w:val="center"/>
            <w:hideMark/>
          </w:tcPr>
          <w:p w14:paraId="38FAD6BC" w14:textId="77777777" w:rsidR="00771040" w:rsidRDefault="00771040">
            <w:r>
              <w:t xml:space="preserve">Hat man </w:t>
            </w:r>
            <w:proofErr w:type="spellStart"/>
            <w:r>
              <w:t>hochzeyt</w:t>
            </w:r>
            <w:proofErr w:type="spellEnd"/>
            <w:r>
              <w:t xml:space="preserve"> man </w:t>
            </w:r>
            <w:proofErr w:type="spellStart"/>
            <w:r>
              <w:t>geyt</w:t>
            </w:r>
            <w:proofErr w:type="spellEnd"/>
            <w:r>
              <w:t xml:space="preserve"> in allen</w:t>
            </w:r>
          </w:p>
        </w:tc>
      </w:tr>
      <w:tr w:rsidR="00771040" w14:paraId="7A2CEB7D" w14:textId="77777777" w:rsidTr="00771040">
        <w:trPr>
          <w:tblCellSpacing w:w="15" w:type="dxa"/>
        </w:trPr>
        <w:tc>
          <w:tcPr>
            <w:tcW w:w="0" w:type="auto"/>
            <w:vMerge/>
            <w:vAlign w:val="center"/>
            <w:hideMark/>
          </w:tcPr>
          <w:p w14:paraId="253516C1" w14:textId="77777777" w:rsidR="00771040" w:rsidRDefault="00771040">
            <w:pPr>
              <w:rPr>
                <w:szCs w:val="24"/>
              </w:rPr>
            </w:pPr>
          </w:p>
        </w:tc>
        <w:tc>
          <w:tcPr>
            <w:tcW w:w="0" w:type="auto"/>
            <w:vAlign w:val="center"/>
            <w:hideMark/>
          </w:tcPr>
          <w:p w14:paraId="00B6A6E2" w14:textId="77777777" w:rsidR="00771040" w:rsidRDefault="00771040">
            <w:r>
              <w:t xml:space="preserve">Stirbt </w:t>
            </w:r>
            <w:proofErr w:type="spellStart"/>
            <w:r>
              <w:t>ains</w:t>
            </w:r>
            <w:proofErr w:type="spellEnd"/>
            <w:r>
              <w:t xml:space="preserve">/ </w:t>
            </w:r>
            <w:proofErr w:type="spellStart"/>
            <w:r>
              <w:t>vmb</w:t>
            </w:r>
            <w:proofErr w:type="spellEnd"/>
            <w:r>
              <w:t xml:space="preserve"> gelt </w:t>
            </w:r>
            <w:proofErr w:type="spellStart"/>
            <w:r>
              <w:t>sy</w:t>
            </w:r>
            <w:proofErr w:type="spellEnd"/>
            <w:r>
              <w:t xml:space="preserve"> es besingen</w:t>
            </w:r>
          </w:p>
        </w:tc>
      </w:tr>
      <w:tr w:rsidR="00771040" w14:paraId="0CD895B0" w14:textId="77777777" w:rsidTr="00771040">
        <w:trPr>
          <w:tblCellSpacing w:w="15" w:type="dxa"/>
        </w:trPr>
        <w:tc>
          <w:tcPr>
            <w:tcW w:w="0" w:type="auto"/>
            <w:vMerge/>
            <w:vAlign w:val="center"/>
            <w:hideMark/>
          </w:tcPr>
          <w:p w14:paraId="28530DE1" w14:textId="77777777" w:rsidR="00771040" w:rsidRDefault="00771040">
            <w:pPr>
              <w:rPr>
                <w:szCs w:val="24"/>
              </w:rPr>
            </w:pPr>
          </w:p>
        </w:tc>
        <w:tc>
          <w:tcPr>
            <w:tcW w:w="0" w:type="auto"/>
            <w:vAlign w:val="center"/>
            <w:hideMark/>
          </w:tcPr>
          <w:p w14:paraId="15482C4F" w14:textId="77777777" w:rsidR="00771040" w:rsidRDefault="00771040">
            <w:proofErr w:type="spellStart"/>
            <w:r>
              <w:t>Wers</w:t>
            </w:r>
            <w:proofErr w:type="spellEnd"/>
            <w:r>
              <w:t xml:space="preserve"> </w:t>
            </w:r>
            <w:proofErr w:type="spellStart"/>
            <w:r>
              <w:t>nit</w:t>
            </w:r>
            <w:proofErr w:type="spellEnd"/>
            <w:r>
              <w:t xml:space="preserve"> will </w:t>
            </w:r>
            <w:proofErr w:type="spellStart"/>
            <w:r>
              <w:t>thon</w:t>
            </w:r>
            <w:proofErr w:type="spellEnd"/>
            <w:r>
              <w:t xml:space="preserve"> den </w:t>
            </w:r>
            <w:proofErr w:type="spellStart"/>
            <w:r>
              <w:t>thund</w:t>
            </w:r>
            <w:proofErr w:type="spellEnd"/>
            <w:r>
              <w:t xml:space="preserve"> </w:t>
            </w:r>
            <w:proofErr w:type="spellStart"/>
            <w:r>
              <w:t>sy</w:t>
            </w:r>
            <w:proofErr w:type="spellEnd"/>
            <w:r>
              <w:t xml:space="preserve"> zwingen</w:t>
            </w:r>
          </w:p>
        </w:tc>
      </w:tr>
      <w:tr w:rsidR="00771040" w14:paraId="1D06DC74" w14:textId="77777777" w:rsidTr="00771040">
        <w:trPr>
          <w:tblCellSpacing w:w="15" w:type="dxa"/>
        </w:trPr>
        <w:tc>
          <w:tcPr>
            <w:tcW w:w="0" w:type="auto"/>
            <w:vMerge/>
            <w:vAlign w:val="center"/>
            <w:hideMark/>
          </w:tcPr>
          <w:p w14:paraId="6BF3433F" w14:textId="77777777" w:rsidR="00771040" w:rsidRDefault="00771040">
            <w:pPr>
              <w:rPr>
                <w:szCs w:val="24"/>
              </w:rPr>
            </w:pPr>
          </w:p>
        </w:tc>
        <w:tc>
          <w:tcPr>
            <w:tcW w:w="0" w:type="auto"/>
            <w:vAlign w:val="center"/>
            <w:hideMark/>
          </w:tcPr>
          <w:p w14:paraId="6E67BE92" w14:textId="77777777" w:rsidR="00771040" w:rsidRDefault="00771040">
            <w:proofErr w:type="spellStart"/>
            <w:r>
              <w:t>Vnd</w:t>
            </w:r>
            <w:proofErr w:type="spellEnd"/>
            <w:r>
              <w:t xml:space="preserve"> </w:t>
            </w:r>
            <w:proofErr w:type="spellStart"/>
            <w:r>
              <w:t>solt</w:t>
            </w:r>
            <w:proofErr w:type="spellEnd"/>
            <w:r>
              <w:t xml:space="preserve"> es </w:t>
            </w:r>
            <w:proofErr w:type="spellStart"/>
            <w:r>
              <w:t>ainen</w:t>
            </w:r>
            <w:proofErr w:type="spellEnd"/>
            <w:r>
              <w:t xml:space="preserve"> rock </w:t>
            </w:r>
            <w:proofErr w:type="spellStart"/>
            <w:r>
              <w:t>verkauffen</w:t>
            </w:r>
            <w:proofErr w:type="spellEnd"/>
          </w:p>
        </w:tc>
      </w:tr>
      <w:tr w:rsidR="00771040" w14:paraId="5F6B7C80" w14:textId="77777777" w:rsidTr="00771040">
        <w:trPr>
          <w:tblCellSpacing w:w="15" w:type="dxa"/>
        </w:trPr>
        <w:tc>
          <w:tcPr>
            <w:tcW w:w="0" w:type="auto"/>
            <w:vMerge/>
            <w:vAlign w:val="center"/>
            <w:hideMark/>
          </w:tcPr>
          <w:p w14:paraId="2B4419E5" w14:textId="77777777" w:rsidR="00771040" w:rsidRDefault="00771040">
            <w:pPr>
              <w:rPr>
                <w:szCs w:val="24"/>
              </w:rPr>
            </w:pPr>
          </w:p>
        </w:tc>
        <w:tc>
          <w:tcPr>
            <w:tcW w:w="0" w:type="auto"/>
            <w:vAlign w:val="center"/>
            <w:hideMark/>
          </w:tcPr>
          <w:p w14:paraId="6EA2322B" w14:textId="77777777" w:rsidR="00771040" w:rsidRDefault="00771040">
            <w:r>
              <w:t xml:space="preserve">Also </w:t>
            </w:r>
            <w:proofErr w:type="spellStart"/>
            <w:r>
              <w:t>sy</w:t>
            </w:r>
            <w:proofErr w:type="spellEnd"/>
            <w:r>
              <w:t xml:space="preserve"> </w:t>
            </w:r>
            <w:proofErr w:type="spellStart"/>
            <w:r>
              <w:t>vns</w:t>
            </w:r>
            <w:proofErr w:type="spellEnd"/>
            <w:r>
              <w:t xml:space="preserve"> die </w:t>
            </w:r>
            <w:proofErr w:type="spellStart"/>
            <w:r>
              <w:t>woll</w:t>
            </w:r>
            <w:proofErr w:type="spellEnd"/>
            <w:r>
              <w:t xml:space="preserve"> </w:t>
            </w:r>
            <w:proofErr w:type="spellStart"/>
            <w:r>
              <w:t>außrauffen</w:t>
            </w:r>
            <w:proofErr w:type="spellEnd"/>
          </w:p>
        </w:tc>
      </w:tr>
      <w:tr w:rsidR="00771040" w14:paraId="239893DC" w14:textId="77777777" w:rsidTr="00771040">
        <w:trPr>
          <w:tblCellSpacing w:w="15" w:type="dxa"/>
        </w:trPr>
        <w:tc>
          <w:tcPr>
            <w:tcW w:w="0" w:type="auto"/>
            <w:vMerge/>
            <w:vAlign w:val="center"/>
            <w:hideMark/>
          </w:tcPr>
          <w:p w14:paraId="39943575" w14:textId="77777777" w:rsidR="00771040" w:rsidRDefault="00771040">
            <w:pPr>
              <w:rPr>
                <w:szCs w:val="24"/>
              </w:rPr>
            </w:pPr>
          </w:p>
        </w:tc>
        <w:tc>
          <w:tcPr>
            <w:tcW w:w="0" w:type="auto"/>
            <w:vAlign w:val="center"/>
            <w:hideMark/>
          </w:tcPr>
          <w:p w14:paraId="05D3A61F" w14:textId="77777777" w:rsidR="00771040" w:rsidRDefault="00771040">
            <w:proofErr w:type="spellStart"/>
            <w:r>
              <w:t>Vnd</w:t>
            </w:r>
            <w:proofErr w:type="spellEnd"/>
            <w:r>
              <w:t xml:space="preserve"> was </w:t>
            </w:r>
            <w:proofErr w:type="spellStart"/>
            <w:r>
              <w:t>sy</w:t>
            </w:r>
            <w:proofErr w:type="spellEnd"/>
            <w:r>
              <w:t xml:space="preserve"> lang </w:t>
            </w:r>
            <w:proofErr w:type="spellStart"/>
            <w:r>
              <w:t>ersymoneyen</w:t>
            </w:r>
            <w:proofErr w:type="spellEnd"/>
          </w:p>
        </w:tc>
      </w:tr>
      <w:tr w:rsidR="00771040" w14:paraId="55143232" w14:textId="77777777" w:rsidTr="00771040">
        <w:trPr>
          <w:tblCellSpacing w:w="15" w:type="dxa"/>
        </w:trPr>
        <w:tc>
          <w:tcPr>
            <w:tcW w:w="0" w:type="auto"/>
            <w:vMerge w:val="restart"/>
            <w:vAlign w:val="center"/>
            <w:hideMark/>
          </w:tcPr>
          <w:p w14:paraId="2F6D12EC" w14:textId="77777777" w:rsidR="00771040" w:rsidRDefault="00771040">
            <w:r>
              <w:t>Nota</w:t>
            </w:r>
          </w:p>
        </w:tc>
        <w:tc>
          <w:tcPr>
            <w:tcW w:w="0" w:type="auto"/>
            <w:vAlign w:val="center"/>
            <w:hideMark/>
          </w:tcPr>
          <w:p w14:paraId="067BC3D3" w14:textId="77777777" w:rsidR="00771040" w:rsidRDefault="00771040">
            <w:proofErr w:type="spellStart"/>
            <w:r>
              <w:t>Sy</w:t>
            </w:r>
            <w:proofErr w:type="spellEnd"/>
            <w:r>
              <w:t xml:space="preserve"> wider </w:t>
            </w:r>
            <w:proofErr w:type="spellStart"/>
            <w:r>
              <w:t>vmb</w:t>
            </w:r>
            <w:proofErr w:type="spellEnd"/>
            <w:r>
              <w:t xml:space="preserve"> </w:t>
            </w:r>
            <w:proofErr w:type="spellStart"/>
            <w:r>
              <w:t>wucher</w:t>
            </w:r>
            <w:proofErr w:type="spellEnd"/>
            <w:r>
              <w:t xml:space="preserve"> </w:t>
            </w:r>
            <w:proofErr w:type="spellStart"/>
            <w:r>
              <w:t>hinleyhen</w:t>
            </w:r>
            <w:proofErr w:type="spellEnd"/>
          </w:p>
        </w:tc>
      </w:tr>
      <w:tr w:rsidR="00771040" w14:paraId="40F8B9C8" w14:textId="77777777" w:rsidTr="00771040">
        <w:trPr>
          <w:tblCellSpacing w:w="15" w:type="dxa"/>
        </w:trPr>
        <w:tc>
          <w:tcPr>
            <w:tcW w:w="0" w:type="auto"/>
            <w:vMerge/>
            <w:vAlign w:val="center"/>
            <w:hideMark/>
          </w:tcPr>
          <w:p w14:paraId="02D67904" w14:textId="77777777" w:rsidR="00771040" w:rsidRDefault="00771040">
            <w:pPr>
              <w:rPr>
                <w:szCs w:val="24"/>
              </w:rPr>
            </w:pPr>
          </w:p>
        </w:tc>
        <w:tc>
          <w:tcPr>
            <w:tcW w:w="0" w:type="auto"/>
            <w:vAlign w:val="center"/>
            <w:hideMark/>
          </w:tcPr>
          <w:p w14:paraId="78ED418D" w14:textId="77777777" w:rsidR="00771040" w:rsidRDefault="00771040">
            <w:r>
              <w:t xml:space="preserve">Von xx. </w:t>
            </w:r>
            <w:proofErr w:type="spellStart"/>
            <w:r>
              <w:t>gulden</w:t>
            </w:r>
            <w:proofErr w:type="spellEnd"/>
            <w:r>
              <w:t xml:space="preserve"> </w:t>
            </w:r>
            <w:proofErr w:type="spellStart"/>
            <w:r>
              <w:t>ain</w:t>
            </w:r>
            <w:proofErr w:type="spellEnd"/>
            <w:r>
              <w:t xml:space="preserve"> </w:t>
            </w:r>
            <w:proofErr w:type="spellStart"/>
            <w:r>
              <w:t>malter</w:t>
            </w:r>
            <w:proofErr w:type="spellEnd"/>
            <w:r>
              <w:t xml:space="preserve"> koren</w:t>
            </w:r>
          </w:p>
        </w:tc>
      </w:tr>
      <w:tr w:rsidR="00771040" w14:paraId="719AAB97" w14:textId="77777777" w:rsidTr="00771040">
        <w:trPr>
          <w:tblCellSpacing w:w="15" w:type="dxa"/>
        </w:trPr>
        <w:tc>
          <w:tcPr>
            <w:tcW w:w="0" w:type="auto"/>
            <w:vAlign w:val="center"/>
            <w:hideMark/>
          </w:tcPr>
          <w:p w14:paraId="20FC0C4B" w14:textId="77777777" w:rsidR="00771040" w:rsidRDefault="00771040">
            <w:r>
              <w:t>Das Schaff</w:t>
            </w:r>
          </w:p>
        </w:tc>
        <w:tc>
          <w:tcPr>
            <w:tcW w:w="0" w:type="auto"/>
            <w:vAlign w:val="center"/>
            <w:hideMark/>
          </w:tcPr>
          <w:p w14:paraId="00705C89" w14:textId="77777777" w:rsidR="00771040" w:rsidRDefault="00771040">
            <w:r>
              <w:t xml:space="preserve">Ich </w:t>
            </w:r>
            <w:proofErr w:type="spellStart"/>
            <w:r>
              <w:t>main</w:t>
            </w:r>
            <w:proofErr w:type="spellEnd"/>
            <w:r>
              <w:t xml:space="preserve"> das </w:t>
            </w:r>
            <w:proofErr w:type="spellStart"/>
            <w:r>
              <w:t>hayst</w:t>
            </w:r>
            <w:proofErr w:type="spellEnd"/>
            <w:r>
              <w:t xml:space="preserve"> die schaff geschoren</w:t>
            </w:r>
          </w:p>
        </w:tc>
      </w:tr>
      <w:tr w:rsidR="00771040" w14:paraId="6ECD8FAC" w14:textId="77777777" w:rsidTr="00771040">
        <w:trPr>
          <w:tblCellSpacing w:w="15" w:type="dxa"/>
        </w:trPr>
        <w:tc>
          <w:tcPr>
            <w:tcW w:w="0" w:type="auto"/>
            <w:vAlign w:val="center"/>
            <w:hideMark/>
          </w:tcPr>
          <w:p w14:paraId="55B5A60F" w14:textId="77777777" w:rsidR="00771040" w:rsidRDefault="00771040">
            <w:r>
              <w:t>scheren.</w:t>
            </w:r>
          </w:p>
        </w:tc>
        <w:tc>
          <w:tcPr>
            <w:tcW w:w="0" w:type="auto"/>
            <w:vAlign w:val="center"/>
            <w:hideMark/>
          </w:tcPr>
          <w:p w14:paraId="34B06989" w14:textId="77777777" w:rsidR="00771040" w:rsidRDefault="00771040">
            <w:r>
              <w:t xml:space="preserve">Auch wie hart </w:t>
            </w:r>
            <w:proofErr w:type="spellStart"/>
            <w:r>
              <w:t>sy</w:t>
            </w:r>
            <w:proofErr w:type="spellEnd"/>
            <w:r>
              <w:t xml:space="preserve"> das </w:t>
            </w:r>
            <w:proofErr w:type="spellStart"/>
            <w:r>
              <w:t>volck</w:t>
            </w:r>
            <w:proofErr w:type="spellEnd"/>
            <w:r>
              <w:t xml:space="preserve"> maulbanden</w:t>
            </w:r>
          </w:p>
        </w:tc>
      </w:tr>
      <w:tr w:rsidR="00771040" w14:paraId="6303850D" w14:textId="77777777" w:rsidTr="00771040">
        <w:trPr>
          <w:tblCellSpacing w:w="15" w:type="dxa"/>
        </w:trPr>
        <w:tc>
          <w:tcPr>
            <w:tcW w:w="0" w:type="auto"/>
            <w:vAlign w:val="center"/>
            <w:hideMark/>
          </w:tcPr>
          <w:p w14:paraId="5F0DB0B2" w14:textId="77777777" w:rsidR="00771040" w:rsidRDefault="00771040">
            <w:r>
              <w:t xml:space="preserve">da muß </w:t>
            </w:r>
            <w:proofErr w:type="spellStart"/>
            <w:r>
              <w:t>offt</w:t>
            </w:r>
            <w:proofErr w:type="spellEnd"/>
          </w:p>
        </w:tc>
        <w:tc>
          <w:tcPr>
            <w:tcW w:w="0" w:type="auto"/>
            <w:vAlign w:val="center"/>
            <w:hideMark/>
          </w:tcPr>
          <w:p w14:paraId="2B407634" w14:textId="77777777" w:rsidR="00771040" w:rsidRDefault="00771040">
            <w:r>
              <w:t xml:space="preserve">Mit den </w:t>
            </w:r>
            <w:proofErr w:type="spellStart"/>
            <w:r>
              <w:t>zehenden</w:t>
            </w:r>
            <w:proofErr w:type="spellEnd"/>
            <w:r>
              <w:t xml:space="preserve"> </w:t>
            </w:r>
            <w:proofErr w:type="spellStart"/>
            <w:r>
              <w:t>auff</w:t>
            </w:r>
            <w:proofErr w:type="spellEnd"/>
            <w:r>
              <w:t xml:space="preserve"> den landen</w:t>
            </w:r>
          </w:p>
        </w:tc>
      </w:tr>
      <w:tr w:rsidR="00771040" w14:paraId="6DBF9789" w14:textId="77777777" w:rsidTr="00771040">
        <w:trPr>
          <w:tblCellSpacing w:w="15" w:type="dxa"/>
        </w:trPr>
        <w:tc>
          <w:tcPr>
            <w:tcW w:w="0" w:type="auto"/>
            <w:vAlign w:val="center"/>
            <w:hideMark/>
          </w:tcPr>
          <w:p w14:paraId="19142D99" w14:textId="77777777" w:rsidR="00771040" w:rsidRDefault="00771040">
            <w:r>
              <w:t xml:space="preserve">der </w:t>
            </w:r>
            <w:proofErr w:type="spellStart"/>
            <w:r>
              <w:t>Weyn</w:t>
            </w:r>
            <w:proofErr w:type="spellEnd"/>
            <w:r>
              <w:t xml:space="preserve"> an</w:t>
            </w:r>
          </w:p>
        </w:tc>
        <w:tc>
          <w:tcPr>
            <w:tcW w:w="0" w:type="auto"/>
            <w:vAlign w:val="center"/>
            <w:hideMark/>
          </w:tcPr>
          <w:p w14:paraId="3626134F" w14:textId="77777777" w:rsidR="00771040" w:rsidRDefault="00771040">
            <w:r>
              <w:t xml:space="preserve">Da man mit </w:t>
            </w:r>
            <w:proofErr w:type="spellStart"/>
            <w:r>
              <w:t>jn</w:t>
            </w:r>
            <w:proofErr w:type="spellEnd"/>
            <w:r>
              <w:t xml:space="preserve"> des </w:t>
            </w:r>
            <w:proofErr w:type="spellStart"/>
            <w:r>
              <w:t>herrgots</w:t>
            </w:r>
            <w:proofErr w:type="spellEnd"/>
            <w:r>
              <w:t xml:space="preserve"> </w:t>
            </w:r>
            <w:proofErr w:type="spellStart"/>
            <w:r>
              <w:t>spilt</w:t>
            </w:r>
            <w:proofErr w:type="spellEnd"/>
          </w:p>
        </w:tc>
      </w:tr>
      <w:tr w:rsidR="00771040" w14:paraId="0812C10A" w14:textId="77777777" w:rsidTr="00771040">
        <w:trPr>
          <w:tblCellSpacing w:w="15" w:type="dxa"/>
        </w:trPr>
        <w:tc>
          <w:tcPr>
            <w:tcW w:w="0" w:type="auto"/>
            <w:vAlign w:val="center"/>
            <w:hideMark/>
          </w:tcPr>
          <w:p w14:paraId="6A255ACD" w14:textId="77777777" w:rsidR="00771040" w:rsidRDefault="00771040">
            <w:proofErr w:type="spellStart"/>
            <w:r>
              <w:t>stöcken</w:t>
            </w:r>
            <w:proofErr w:type="spellEnd"/>
            <w:r>
              <w:t xml:space="preserve"> </w:t>
            </w:r>
            <w:proofErr w:type="spellStart"/>
            <w:r>
              <w:t>erfau</w:t>
            </w:r>
            <w:proofErr w:type="spellEnd"/>
            <w:r>
              <w:t>-</w:t>
            </w:r>
          </w:p>
        </w:tc>
        <w:tc>
          <w:tcPr>
            <w:tcW w:w="0" w:type="auto"/>
            <w:vAlign w:val="center"/>
            <w:hideMark/>
          </w:tcPr>
          <w:p w14:paraId="36196A60" w14:textId="77777777" w:rsidR="00771040" w:rsidRDefault="00771040">
            <w:r>
              <w:t xml:space="preserve">Wie man </w:t>
            </w:r>
            <w:proofErr w:type="spellStart"/>
            <w:r>
              <w:t>sy</w:t>
            </w:r>
            <w:proofErr w:type="spellEnd"/>
            <w:r>
              <w:t xml:space="preserve"> bannet </w:t>
            </w:r>
            <w:proofErr w:type="spellStart"/>
            <w:r>
              <w:t>vmb</w:t>
            </w:r>
            <w:proofErr w:type="spellEnd"/>
            <w:r>
              <w:t xml:space="preserve"> die gilt</w:t>
            </w:r>
          </w:p>
        </w:tc>
      </w:tr>
      <w:tr w:rsidR="00771040" w14:paraId="4E9CA376" w14:textId="77777777" w:rsidTr="00771040">
        <w:trPr>
          <w:tblCellSpacing w:w="15" w:type="dxa"/>
        </w:trPr>
        <w:tc>
          <w:tcPr>
            <w:tcW w:w="0" w:type="auto"/>
            <w:vAlign w:val="center"/>
            <w:hideMark/>
          </w:tcPr>
          <w:p w14:paraId="52846024" w14:textId="77777777" w:rsidR="00771040" w:rsidRDefault="00771040">
            <w:proofErr w:type="spellStart"/>
            <w:r>
              <w:t>len</w:t>
            </w:r>
            <w:proofErr w:type="spellEnd"/>
            <w:r>
              <w:t xml:space="preserve">/ </w:t>
            </w:r>
            <w:proofErr w:type="spellStart"/>
            <w:r>
              <w:t>erfryeren</w:t>
            </w:r>
            <w:proofErr w:type="spellEnd"/>
          </w:p>
        </w:tc>
        <w:tc>
          <w:tcPr>
            <w:tcW w:w="0" w:type="auto"/>
            <w:vAlign w:val="center"/>
            <w:hideMark/>
          </w:tcPr>
          <w:p w14:paraId="3B69382B" w14:textId="77777777" w:rsidR="00771040" w:rsidRDefault="00771040">
            <w:proofErr w:type="spellStart"/>
            <w:r>
              <w:t>Vnd</w:t>
            </w:r>
            <w:proofErr w:type="spellEnd"/>
            <w:r>
              <w:t xml:space="preserve"> </w:t>
            </w:r>
            <w:proofErr w:type="spellStart"/>
            <w:r>
              <w:t>sy</w:t>
            </w:r>
            <w:proofErr w:type="spellEnd"/>
            <w:r>
              <w:t xml:space="preserve"> mit </w:t>
            </w:r>
            <w:proofErr w:type="spellStart"/>
            <w:r>
              <w:t>liechten</w:t>
            </w:r>
            <w:proofErr w:type="spellEnd"/>
            <w:r>
              <w:t xml:space="preserve"> thut </w:t>
            </w:r>
            <w:proofErr w:type="spellStart"/>
            <w:r>
              <w:t>verschüssen</w:t>
            </w:r>
            <w:proofErr w:type="spellEnd"/>
          </w:p>
        </w:tc>
      </w:tr>
      <w:tr w:rsidR="00771040" w14:paraId="01329CE9" w14:textId="77777777" w:rsidTr="00771040">
        <w:trPr>
          <w:tblCellSpacing w:w="15" w:type="dxa"/>
        </w:trPr>
        <w:tc>
          <w:tcPr>
            <w:tcW w:w="0" w:type="auto"/>
            <w:vAlign w:val="center"/>
            <w:hideMark/>
          </w:tcPr>
          <w:p w14:paraId="6A37B789" w14:textId="77777777" w:rsidR="00771040" w:rsidRDefault="00771040">
            <w:r>
              <w:t xml:space="preserve">biß mein </w:t>
            </w:r>
            <w:proofErr w:type="spellStart"/>
            <w:r>
              <w:t>herr</w:t>
            </w:r>
            <w:proofErr w:type="spellEnd"/>
          </w:p>
        </w:tc>
        <w:tc>
          <w:tcPr>
            <w:tcW w:w="0" w:type="auto"/>
            <w:vAlign w:val="center"/>
            <w:hideMark/>
          </w:tcPr>
          <w:p w14:paraId="76890285" w14:textId="77777777" w:rsidR="00771040" w:rsidRDefault="00771040">
            <w:r>
              <w:t xml:space="preserve">Die armen </w:t>
            </w:r>
            <w:proofErr w:type="spellStart"/>
            <w:r>
              <w:t>bawren</w:t>
            </w:r>
            <w:proofErr w:type="spellEnd"/>
            <w:r>
              <w:t xml:space="preserve"> fronen müssen</w:t>
            </w:r>
          </w:p>
        </w:tc>
      </w:tr>
      <w:tr w:rsidR="00771040" w14:paraId="123CEA46" w14:textId="77777777" w:rsidTr="00771040">
        <w:trPr>
          <w:tblCellSpacing w:w="15" w:type="dxa"/>
        </w:trPr>
        <w:tc>
          <w:tcPr>
            <w:tcW w:w="0" w:type="auto"/>
            <w:vAlign w:val="center"/>
            <w:hideMark/>
          </w:tcPr>
          <w:p w14:paraId="0DBA3C0A" w14:textId="77777777" w:rsidR="00771040" w:rsidRDefault="00771040">
            <w:proofErr w:type="spellStart"/>
            <w:r>
              <w:t>Bropst</w:t>
            </w:r>
            <w:proofErr w:type="spellEnd"/>
            <w:r>
              <w:t xml:space="preserve"> </w:t>
            </w:r>
            <w:proofErr w:type="spellStart"/>
            <w:r>
              <w:t>erlau</w:t>
            </w:r>
            <w:proofErr w:type="spellEnd"/>
          </w:p>
        </w:tc>
        <w:tc>
          <w:tcPr>
            <w:tcW w:w="0" w:type="auto"/>
            <w:vAlign w:val="center"/>
            <w:hideMark/>
          </w:tcPr>
          <w:p w14:paraId="3C9DF140" w14:textId="77777777" w:rsidR="00771040" w:rsidRDefault="00771040">
            <w:r>
              <w:t xml:space="preserve">Das die </w:t>
            </w:r>
            <w:proofErr w:type="spellStart"/>
            <w:r>
              <w:t>starcken</w:t>
            </w:r>
            <w:proofErr w:type="spellEnd"/>
            <w:r>
              <w:t xml:space="preserve"> </w:t>
            </w:r>
            <w:proofErr w:type="spellStart"/>
            <w:r>
              <w:t>schindtfessel</w:t>
            </w:r>
            <w:proofErr w:type="spellEnd"/>
            <w:r>
              <w:t xml:space="preserve"> </w:t>
            </w:r>
            <w:proofErr w:type="spellStart"/>
            <w:r>
              <w:t>feyren</w:t>
            </w:r>
            <w:proofErr w:type="spellEnd"/>
          </w:p>
        </w:tc>
      </w:tr>
      <w:tr w:rsidR="00771040" w14:paraId="679F815C" w14:textId="77777777" w:rsidTr="00771040">
        <w:trPr>
          <w:tblCellSpacing w:w="15" w:type="dxa"/>
        </w:trPr>
        <w:tc>
          <w:tcPr>
            <w:tcW w:w="0" w:type="auto"/>
            <w:vMerge w:val="restart"/>
            <w:vAlign w:val="center"/>
            <w:hideMark/>
          </w:tcPr>
          <w:p w14:paraId="45F43C45" w14:textId="77777777" w:rsidR="00771040" w:rsidRDefault="00771040">
            <w:proofErr w:type="spellStart"/>
            <w:r>
              <w:t>bet</w:t>
            </w:r>
            <w:proofErr w:type="spellEnd"/>
            <w:r>
              <w:t xml:space="preserve"> zu </w:t>
            </w:r>
            <w:proofErr w:type="spellStart"/>
            <w:r>
              <w:t>leßen</w:t>
            </w:r>
            <w:proofErr w:type="spellEnd"/>
            <w:r>
              <w:t>.</w:t>
            </w:r>
          </w:p>
        </w:tc>
        <w:tc>
          <w:tcPr>
            <w:tcW w:w="0" w:type="auto"/>
            <w:vAlign w:val="center"/>
            <w:hideMark/>
          </w:tcPr>
          <w:p w14:paraId="45B90FCA" w14:textId="77777777" w:rsidR="00771040" w:rsidRDefault="00771040">
            <w:r>
              <w:t xml:space="preserve">Halb </w:t>
            </w:r>
            <w:proofErr w:type="spellStart"/>
            <w:r>
              <w:t>zeyt</w:t>
            </w:r>
            <w:proofErr w:type="spellEnd"/>
            <w:r>
              <w:t xml:space="preserve"> in dem </w:t>
            </w:r>
            <w:proofErr w:type="spellStart"/>
            <w:r>
              <w:t>wyrtzhauß</w:t>
            </w:r>
            <w:proofErr w:type="spellEnd"/>
            <w:r>
              <w:t xml:space="preserve"> </w:t>
            </w:r>
            <w:proofErr w:type="spellStart"/>
            <w:r>
              <w:t>vmb</w:t>
            </w:r>
            <w:proofErr w:type="spellEnd"/>
            <w:r>
              <w:t xml:space="preserve"> </w:t>
            </w:r>
            <w:proofErr w:type="spellStart"/>
            <w:r>
              <w:t>leyren</w:t>
            </w:r>
            <w:proofErr w:type="spellEnd"/>
          </w:p>
        </w:tc>
      </w:tr>
      <w:tr w:rsidR="00771040" w14:paraId="51702117" w14:textId="77777777" w:rsidTr="00771040">
        <w:trPr>
          <w:tblCellSpacing w:w="15" w:type="dxa"/>
        </w:trPr>
        <w:tc>
          <w:tcPr>
            <w:tcW w:w="0" w:type="auto"/>
            <w:vMerge/>
            <w:vAlign w:val="center"/>
            <w:hideMark/>
          </w:tcPr>
          <w:p w14:paraId="6D32A37A" w14:textId="77777777" w:rsidR="00771040" w:rsidRDefault="00771040">
            <w:pPr>
              <w:rPr>
                <w:szCs w:val="24"/>
              </w:rPr>
            </w:pPr>
          </w:p>
        </w:tc>
        <w:tc>
          <w:tcPr>
            <w:tcW w:w="0" w:type="auto"/>
            <w:vAlign w:val="center"/>
            <w:hideMark/>
          </w:tcPr>
          <w:p w14:paraId="4AB65F3A" w14:textId="77777777" w:rsidR="00771040" w:rsidRDefault="00771040">
            <w:r>
              <w:t xml:space="preserve">Vier </w:t>
            </w:r>
            <w:proofErr w:type="spellStart"/>
            <w:r>
              <w:t>opffer</w:t>
            </w:r>
            <w:proofErr w:type="spellEnd"/>
            <w:r>
              <w:t xml:space="preserve"> muß man </w:t>
            </w:r>
            <w:proofErr w:type="spellStart"/>
            <w:r>
              <w:t>jn</w:t>
            </w:r>
            <w:proofErr w:type="spellEnd"/>
            <w:r>
              <w:t xml:space="preserve"> auch </w:t>
            </w:r>
            <w:proofErr w:type="spellStart"/>
            <w:r>
              <w:t>reychen</w:t>
            </w:r>
            <w:proofErr w:type="spellEnd"/>
          </w:p>
        </w:tc>
      </w:tr>
      <w:tr w:rsidR="00771040" w14:paraId="2796BD10" w14:textId="77777777" w:rsidTr="00771040">
        <w:trPr>
          <w:tblCellSpacing w:w="15" w:type="dxa"/>
        </w:trPr>
        <w:tc>
          <w:tcPr>
            <w:tcW w:w="0" w:type="auto"/>
            <w:vAlign w:val="center"/>
            <w:hideMark/>
          </w:tcPr>
          <w:p w14:paraId="55B25435" w14:textId="77777777" w:rsidR="00771040" w:rsidRDefault="00771040">
            <w:r>
              <w:t>Als dem sack</w:t>
            </w:r>
          </w:p>
        </w:tc>
        <w:tc>
          <w:tcPr>
            <w:tcW w:w="0" w:type="auto"/>
            <w:vAlign w:val="center"/>
            <w:hideMark/>
          </w:tcPr>
          <w:p w14:paraId="355561D3" w14:textId="77777777" w:rsidR="00771040" w:rsidRDefault="00771040">
            <w:proofErr w:type="spellStart"/>
            <w:r>
              <w:t>Vnd</w:t>
            </w:r>
            <w:proofErr w:type="spellEnd"/>
            <w:r>
              <w:t xml:space="preserve"> den </w:t>
            </w:r>
            <w:proofErr w:type="spellStart"/>
            <w:r>
              <w:t>Meßpfenning</w:t>
            </w:r>
            <w:proofErr w:type="spellEnd"/>
            <w:r>
              <w:t xml:space="preserve"> des </w:t>
            </w:r>
            <w:proofErr w:type="spellStart"/>
            <w:r>
              <w:t>geleychen</w:t>
            </w:r>
            <w:proofErr w:type="spellEnd"/>
          </w:p>
        </w:tc>
      </w:tr>
      <w:tr w:rsidR="00771040" w14:paraId="25DEDB8B" w14:textId="77777777" w:rsidTr="00771040">
        <w:trPr>
          <w:tblCellSpacing w:w="15" w:type="dxa"/>
        </w:trPr>
        <w:tc>
          <w:tcPr>
            <w:tcW w:w="0" w:type="auto"/>
            <w:vAlign w:val="center"/>
            <w:hideMark/>
          </w:tcPr>
          <w:p w14:paraId="5CDFC762" w14:textId="77777777" w:rsidR="00771040" w:rsidRDefault="00771040">
            <w:r>
              <w:t xml:space="preserve">zu der </w:t>
            </w:r>
            <w:proofErr w:type="spellStart"/>
            <w:r>
              <w:t>kaunen</w:t>
            </w:r>
            <w:proofErr w:type="spellEnd"/>
          </w:p>
        </w:tc>
        <w:tc>
          <w:tcPr>
            <w:tcW w:w="0" w:type="auto"/>
            <w:vAlign w:val="center"/>
            <w:hideMark/>
          </w:tcPr>
          <w:p w14:paraId="0FF0D9C4" w14:textId="77777777" w:rsidR="00771040" w:rsidRDefault="00771040">
            <w:proofErr w:type="spellStart"/>
            <w:r>
              <w:t>Vnd</w:t>
            </w:r>
            <w:proofErr w:type="spellEnd"/>
            <w:r>
              <w:t xml:space="preserve"> </w:t>
            </w:r>
            <w:proofErr w:type="spellStart"/>
            <w:r>
              <w:t>dartzu</w:t>
            </w:r>
            <w:proofErr w:type="spellEnd"/>
            <w:r>
              <w:t xml:space="preserve"> an den </w:t>
            </w:r>
            <w:proofErr w:type="spellStart"/>
            <w:r>
              <w:t>feyrtagen</w:t>
            </w:r>
            <w:proofErr w:type="spellEnd"/>
          </w:p>
        </w:tc>
      </w:tr>
      <w:tr w:rsidR="00771040" w14:paraId="3EA6F13A" w14:textId="77777777" w:rsidTr="00771040">
        <w:trPr>
          <w:tblCellSpacing w:w="15" w:type="dxa"/>
        </w:trPr>
        <w:tc>
          <w:tcPr>
            <w:tcW w:w="0" w:type="auto"/>
            <w:vMerge w:val="restart"/>
            <w:vAlign w:val="center"/>
            <w:hideMark/>
          </w:tcPr>
          <w:p w14:paraId="719924D5" w14:textId="77777777" w:rsidR="00771040" w:rsidRDefault="00771040">
            <w:proofErr w:type="spellStart"/>
            <w:r>
              <w:t>boden</w:t>
            </w:r>
            <w:proofErr w:type="spellEnd"/>
            <w:r>
              <w:t xml:space="preserve"> </w:t>
            </w:r>
            <w:proofErr w:type="spellStart"/>
            <w:r>
              <w:t>hatt</w:t>
            </w:r>
            <w:proofErr w:type="spellEnd"/>
            <w:r>
              <w:t>.</w:t>
            </w:r>
          </w:p>
        </w:tc>
        <w:tc>
          <w:tcPr>
            <w:tcW w:w="0" w:type="auto"/>
            <w:vAlign w:val="center"/>
            <w:hideMark/>
          </w:tcPr>
          <w:p w14:paraId="1B26E835" w14:textId="77777777" w:rsidR="00771040" w:rsidRDefault="00771040">
            <w:proofErr w:type="spellStart"/>
            <w:r>
              <w:t>Lond</w:t>
            </w:r>
            <w:proofErr w:type="spellEnd"/>
            <w:r>
              <w:t xml:space="preserve"> </w:t>
            </w:r>
            <w:proofErr w:type="spellStart"/>
            <w:r>
              <w:t>sy</w:t>
            </w:r>
            <w:proofErr w:type="spellEnd"/>
            <w:r>
              <w:t xml:space="preserve"> </w:t>
            </w:r>
            <w:proofErr w:type="spellStart"/>
            <w:r>
              <w:t>täffeleyn</w:t>
            </w:r>
            <w:proofErr w:type="spellEnd"/>
            <w:r>
              <w:t xml:space="preserve"> rumtragen</w:t>
            </w:r>
          </w:p>
        </w:tc>
      </w:tr>
      <w:tr w:rsidR="00771040" w14:paraId="2065BF6C" w14:textId="77777777" w:rsidTr="00771040">
        <w:trPr>
          <w:tblCellSpacing w:w="15" w:type="dxa"/>
        </w:trPr>
        <w:tc>
          <w:tcPr>
            <w:tcW w:w="0" w:type="auto"/>
            <w:vMerge/>
            <w:vAlign w:val="center"/>
            <w:hideMark/>
          </w:tcPr>
          <w:p w14:paraId="25810BD9" w14:textId="77777777" w:rsidR="00771040" w:rsidRDefault="00771040">
            <w:pPr>
              <w:rPr>
                <w:szCs w:val="24"/>
              </w:rPr>
            </w:pPr>
          </w:p>
        </w:tc>
        <w:tc>
          <w:tcPr>
            <w:tcW w:w="0" w:type="auto"/>
            <w:vAlign w:val="center"/>
            <w:hideMark/>
          </w:tcPr>
          <w:p w14:paraId="62B04C23" w14:textId="77777777" w:rsidR="00771040" w:rsidRDefault="00771040">
            <w:r>
              <w:t xml:space="preserve">All </w:t>
            </w:r>
            <w:proofErr w:type="spellStart"/>
            <w:r>
              <w:t>kirchweych</w:t>
            </w:r>
            <w:proofErr w:type="spellEnd"/>
            <w:r>
              <w:t xml:space="preserve"> </w:t>
            </w:r>
            <w:proofErr w:type="spellStart"/>
            <w:r>
              <w:t>sy</w:t>
            </w:r>
            <w:proofErr w:type="spellEnd"/>
            <w:r>
              <w:t xml:space="preserve"> nach gelt auch dichten</w:t>
            </w:r>
          </w:p>
        </w:tc>
      </w:tr>
      <w:tr w:rsidR="00771040" w14:paraId="447C1FED" w14:textId="77777777" w:rsidTr="00771040">
        <w:trPr>
          <w:tblCellSpacing w:w="15" w:type="dxa"/>
        </w:trPr>
        <w:tc>
          <w:tcPr>
            <w:tcW w:w="0" w:type="auto"/>
            <w:vMerge/>
            <w:vAlign w:val="center"/>
            <w:hideMark/>
          </w:tcPr>
          <w:p w14:paraId="7A6D4A81" w14:textId="77777777" w:rsidR="00771040" w:rsidRDefault="00771040">
            <w:pPr>
              <w:rPr>
                <w:szCs w:val="24"/>
              </w:rPr>
            </w:pPr>
          </w:p>
        </w:tc>
        <w:tc>
          <w:tcPr>
            <w:tcW w:w="0" w:type="auto"/>
            <w:vAlign w:val="center"/>
            <w:hideMark/>
          </w:tcPr>
          <w:p w14:paraId="4DD02083" w14:textId="77777777" w:rsidR="00771040" w:rsidRDefault="00771040">
            <w:r>
              <w:t xml:space="preserve">Ain </w:t>
            </w:r>
            <w:proofErr w:type="spellStart"/>
            <w:r>
              <w:t>jarmarckt</w:t>
            </w:r>
            <w:proofErr w:type="spellEnd"/>
            <w:r>
              <w:t xml:space="preserve"> mit </w:t>
            </w:r>
            <w:proofErr w:type="spellStart"/>
            <w:r>
              <w:t>hayltum</w:t>
            </w:r>
            <w:proofErr w:type="spellEnd"/>
            <w:r>
              <w:t xml:space="preserve"> </w:t>
            </w:r>
            <w:proofErr w:type="spellStart"/>
            <w:r>
              <w:t>auffrichten</w:t>
            </w:r>
            <w:proofErr w:type="spellEnd"/>
          </w:p>
        </w:tc>
      </w:tr>
      <w:tr w:rsidR="00771040" w14:paraId="2B9480EB" w14:textId="77777777" w:rsidTr="00771040">
        <w:trPr>
          <w:tblCellSpacing w:w="15" w:type="dxa"/>
        </w:trPr>
        <w:tc>
          <w:tcPr>
            <w:tcW w:w="0" w:type="auto"/>
            <w:vMerge/>
            <w:vAlign w:val="center"/>
            <w:hideMark/>
          </w:tcPr>
          <w:p w14:paraId="68E194DF" w14:textId="77777777" w:rsidR="00771040" w:rsidRDefault="00771040">
            <w:pPr>
              <w:rPr>
                <w:szCs w:val="24"/>
              </w:rPr>
            </w:pPr>
          </w:p>
        </w:tc>
        <w:tc>
          <w:tcPr>
            <w:tcW w:w="0" w:type="auto"/>
            <w:vAlign w:val="center"/>
            <w:hideMark/>
          </w:tcPr>
          <w:p w14:paraId="31191DAF" w14:textId="77777777" w:rsidR="00771040" w:rsidRDefault="00771040">
            <w:proofErr w:type="spellStart"/>
            <w:r>
              <w:t>Darbey</w:t>
            </w:r>
            <w:proofErr w:type="spellEnd"/>
            <w:r>
              <w:t xml:space="preserve"> </w:t>
            </w:r>
            <w:proofErr w:type="spellStart"/>
            <w:r>
              <w:t>sy</w:t>
            </w:r>
            <w:proofErr w:type="spellEnd"/>
            <w:r>
              <w:t xml:space="preserve"> Ablaß </w:t>
            </w:r>
            <w:proofErr w:type="spellStart"/>
            <w:r>
              <w:t>bullen</w:t>
            </w:r>
            <w:proofErr w:type="spellEnd"/>
            <w:r>
              <w:t xml:space="preserve"> haben</w:t>
            </w:r>
          </w:p>
        </w:tc>
      </w:tr>
      <w:tr w:rsidR="00771040" w14:paraId="733E1F67" w14:textId="77777777" w:rsidTr="00771040">
        <w:trPr>
          <w:tblCellSpacing w:w="15" w:type="dxa"/>
        </w:trPr>
        <w:tc>
          <w:tcPr>
            <w:tcW w:w="0" w:type="auto"/>
            <w:vMerge/>
            <w:vAlign w:val="center"/>
            <w:hideMark/>
          </w:tcPr>
          <w:p w14:paraId="7B226FA4" w14:textId="77777777" w:rsidR="00771040" w:rsidRDefault="00771040">
            <w:pPr>
              <w:rPr>
                <w:szCs w:val="24"/>
              </w:rPr>
            </w:pPr>
          </w:p>
        </w:tc>
        <w:tc>
          <w:tcPr>
            <w:tcW w:w="0" w:type="auto"/>
            <w:vAlign w:val="center"/>
            <w:hideMark/>
          </w:tcPr>
          <w:p w14:paraId="7321D039" w14:textId="77777777" w:rsidR="00771040" w:rsidRDefault="00771040">
            <w:proofErr w:type="spellStart"/>
            <w:r>
              <w:t>Geltstöck</w:t>
            </w:r>
            <w:proofErr w:type="spellEnd"/>
            <w:r>
              <w:t xml:space="preserve"> </w:t>
            </w:r>
            <w:proofErr w:type="spellStart"/>
            <w:r>
              <w:t>lond</w:t>
            </w:r>
            <w:proofErr w:type="spellEnd"/>
            <w:r>
              <w:t xml:space="preserve"> </w:t>
            </w:r>
            <w:proofErr w:type="spellStart"/>
            <w:r>
              <w:t>sy</w:t>
            </w:r>
            <w:proofErr w:type="spellEnd"/>
            <w:r>
              <w:t xml:space="preserve"> in </w:t>
            </w:r>
            <w:proofErr w:type="spellStart"/>
            <w:r>
              <w:t>kirchen</w:t>
            </w:r>
            <w:proofErr w:type="spellEnd"/>
            <w:r>
              <w:t xml:space="preserve"> graben</w:t>
            </w:r>
          </w:p>
        </w:tc>
      </w:tr>
      <w:tr w:rsidR="00771040" w14:paraId="69A0E013" w14:textId="77777777" w:rsidTr="00771040">
        <w:trPr>
          <w:tblCellSpacing w:w="15" w:type="dxa"/>
        </w:trPr>
        <w:tc>
          <w:tcPr>
            <w:tcW w:w="0" w:type="auto"/>
            <w:vAlign w:val="center"/>
            <w:hideMark/>
          </w:tcPr>
          <w:p w14:paraId="3147A6A2" w14:textId="77777777" w:rsidR="00771040" w:rsidRDefault="00771040">
            <w:r>
              <w:t>Das Schaff</w:t>
            </w:r>
          </w:p>
        </w:tc>
        <w:tc>
          <w:tcPr>
            <w:tcW w:w="0" w:type="auto"/>
            <w:vAlign w:val="center"/>
            <w:hideMark/>
          </w:tcPr>
          <w:p w14:paraId="24D06434" w14:textId="77777777" w:rsidR="00771040" w:rsidRDefault="00771040">
            <w:r>
              <w:t xml:space="preserve">Also </w:t>
            </w:r>
            <w:proofErr w:type="spellStart"/>
            <w:r>
              <w:t>richt</w:t>
            </w:r>
            <w:proofErr w:type="spellEnd"/>
            <w:r>
              <w:t xml:space="preserve"> man dem armen </w:t>
            </w:r>
            <w:proofErr w:type="spellStart"/>
            <w:r>
              <w:t>volcke</w:t>
            </w:r>
            <w:proofErr w:type="spellEnd"/>
          </w:p>
        </w:tc>
      </w:tr>
      <w:tr w:rsidR="00771040" w14:paraId="31B21C8B" w14:textId="77777777" w:rsidTr="00771040">
        <w:trPr>
          <w:tblCellSpacing w:w="15" w:type="dxa"/>
        </w:trPr>
        <w:tc>
          <w:tcPr>
            <w:tcW w:w="0" w:type="auto"/>
            <w:vAlign w:val="center"/>
            <w:hideMark/>
          </w:tcPr>
          <w:p w14:paraId="5BC13A27" w14:textId="77777777" w:rsidR="00771040" w:rsidRDefault="00771040">
            <w:proofErr w:type="spellStart"/>
            <w:r>
              <w:t>melcken</w:t>
            </w:r>
            <w:proofErr w:type="spellEnd"/>
            <w:r>
              <w:t>,</w:t>
            </w:r>
          </w:p>
        </w:tc>
        <w:tc>
          <w:tcPr>
            <w:tcW w:w="0" w:type="auto"/>
            <w:vAlign w:val="center"/>
            <w:hideMark/>
          </w:tcPr>
          <w:p w14:paraId="1EE0D0AC" w14:textId="77777777" w:rsidR="00771040" w:rsidRDefault="00771040">
            <w:r>
              <w:t xml:space="preserve">Das </w:t>
            </w:r>
            <w:proofErr w:type="spellStart"/>
            <w:r>
              <w:t>hayst</w:t>
            </w:r>
            <w:proofErr w:type="spellEnd"/>
            <w:r>
              <w:t xml:space="preserve"> die schaff Christi </w:t>
            </w:r>
            <w:proofErr w:type="spellStart"/>
            <w:r>
              <w:t>gemolcke</w:t>
            </w:r>
            <w:proofErr w:type="spellEnd"/>
          </w:p>
        </w:tc>
      </w:tr>
      <w:tr w:rsidR="00771040" w14:paraId="561F4FB1" w14:textId="77777777" w:rsidTr="00771040">
        <w:trPr>
          <w:tblCellSpacing w:w="15" w:type="dxa"/>
        </w:trPr>
        <w:tc>
          <w:tcPr>
            <w:tcW w:w="0" w:type="auto"/>
            <w:vAlign w:val="center"/>
            <w:hideMark/>
          </w:tcPr>
          <w:p w14:paraId="18FDD3F8" w14:textId="77777777" w:rsidR="00771040" w:rsidRDefault="00771040">
            <w:proofErr w:type="spellStart"/>
            <w:r>
              <w:t>Bawren</w:t>
            </w:r>
            <w:proofErr w:type="spellEnd"/>
            <w:r>
              <w:t xml:space="preserve"> </w:t>
            </w:r>
            <w:proofErr w:type="spellStart"/>
            <w:r>
              <w:t>be</w:t>
            </w:r>
            <w:proofErr w:type="spellEnd"/>
            <w:r>
              <w:t>-</w:t>
            </w:r>
          </w:p>
        </w:tc>
        <w:tc>
          <w:tcPr>
            <w:tcW w:w="0" w:type="auto"/>
            <w:vAlign w:val="center"/>
            <w:hideMark/>
          </w:tcPr>
          <w:p w14:paraId="5CB991E8" w14:textId="77777777" w:rsidR="00771040" w:rsidRDefault="00771040">
            <w:r>
              <w:t xml:space="preserve">Auch kommen die </w:t>
            </w:r>
            <w:proofErr w:type="spellStart"/>
            <w:r>
              <w:t>Stationierer</w:t>
            </w:r>
            <w:proofErr w:type="spellEnd"/>
          </w:p>
        </w:tc>
      </w:tr>
      <w:tr w:rsidR="00771040" w14:paraId="1F360794" w14:textId="77777777" w:rsidTr="00771040">
        <w:trPr>
          <w:tblCellSpacing w:w="15" w:type="dxa"/>
        </w:trPr>
        <w:tc>
          <w:tcPr>
            <w:tcW w:w="0" w:type="auto"/>
            <w:vMerge w:val="restart"/>
            <w:vAlign w:val="center"/>
            <w:hideMark/>
          </w:tcPr>
          <w:p w14:paraId="0A410E0C" w14:textId="77777777" w:rsidR="00771040" w:rsidRDefault="00771040">
            <w:proofErr w:type="spellStart"/>
            <w:r>
              <w:t>scheysser</w:t>
            </w:r>
            <w:proofErr w:type="spellEnd"/>
            <w:r>
              <w:t>.</w:t>
            </w:r>
          </w:p>
        </w:tc>
        <w:tc>
          <w:tcPr>
            <w:tcW w:w="0" w:type="auto"/>
            <w:vAlign w:val="center"/>
            <w:hideMark/>
          </w:tcPr>
          <w:p w14:paraId="7CC4A68A" w14:textId="77777777" w:rsidR="00771040" w:rsidRDefault="00771040">
            <w:proofErr w:type="spellStart"/>
            <w:r>
              <w:t>Anthonier</w:t>
            </w:r>
            <w:proofErr w:type="spellEnd"/>
            <w:r>
              <w:t xml:space="preserve"> </w:t>
            </w:r>
            <w:proofErr w:type="spellStart"/>
            <w:r>
              <w:t>Valentiner</w:t>
            </w:r>
            <w:proofErr w:type="spellEnd"/>
          </w:p>
        </w:tc>
      </w:tr>
      <w:tr w:rsidR="00771040" w14:paraId="7F3DC195" w14:textId="77777777" w:rsidTr="00771040">
        <w:trPr>
          <w:tblCellSpacing w:w="15" w:type="dxa"/>
        </w:trPr>
        <w:tc>
          <w:tcPr>
            <w:tcW w:w="0" w:type="auto"/>
            <w:vMerge/>
            <w:vAlign w:val="center"/>
            <w:hideMark/>
          </w:tcPr>
          <w:p w14:paraId="76CD6D96" w14:textId="77777777" w:rsidR="00771040" w:rsidRDefault="00771040">
            <w:pPr>
              <w:rPr>
                <w:szCs w:val="24"/>
              </w:rPr>
            </w:pPr>
          </w:p>
        </w:tc>
        <w:tc>
          <w:tcPr>
            <w:tcW w:w="0" w:type="auto"/>
            <w:vAlign w:val="center"/>
            <w:hideMark/>
          </w:tcPr>
          <w:p w14:paraId="41F215DE" w14:textId="77777777" w:rsidR="00771040" w:rsidRDefault="00771040">
            <w:r>
              <w:t xml:space="preserve">Die sagen </w:t>
            </w:r>
            <w:proofErr w:type="spellStart"/>
            <w:r>
              <w:t>vil</w:t>
            </w:r>
            <w:proofErr w:type="spellEnd"/>
            <w:r>
              <w:t xml:space="preserve"> </w:t>
            </w:r>
            <w:proofErr w:type="spellStart"/>
            <w:r>
              <w:t>erlogner</w:t>
            </w:r>
            <w:proofErr w:type="spellEnd"/>
            <w:r>
              <w:t xml:space="preserve"> </w:t>
            </w:r>
            <w:proofErr w:type="spellStart"/>
            <w:r>
              <w:t>wort</w:t>
            </w:r>
            <w:proofErr w:type="spellEnd"/>
          </w:p>
        </w:tc>
      </w:tr>
      <w:tr w:rsidR="00771040" w14:paraId="1C61268A" w14:textId="77777777" w:rsidTr="00771040">
        <w:trPr>
          <w:tblCellSpacing w:w="15" w:type="dxa"/>
        </w:trPr>
        <w:tc>
          <w:tcPr>
            <w:tcW w:w="0" w:type="auto"/>
            <w:vMerge/>
            <w:vAlign w:val="center"/>
            <w:hideMark/>
          </w:tcPr>
          <w:p w14:paraId="7F386C75" w14:textId="77777777" w:rsidR="00771040" w:rsidRDefault="00771040">
            <w:pPr>
              <w:rPr>
                <w:szCs w:val="24"/>
              </w:rPr>
            </w:pPr>
          </w:p>
        </w:tc>
        <w:tc>
          <w:tcPr>
            <w:tcW w:w="0" w:type="auto"/>
            <w:vAlign w:val="center"/>
            <w:hideMark/>
          </w:tcPr>
          <w:p w14:paraId="32A5C41C" w14:textId="77777777" w:rsidR="00771040" w:rsidRDefault="00771040">
            <w:r>
              <w:t xml:space="preserve">Das sey geschehen </w:t>
            </w:r>
            <w:proofErr w:type="spellStart"/>
            <w:r>
              <w:t>hye</w:t>
            </w:r>
            <w:proofErr w:type="spellEnd"/>
            <w:r>
              <w:t xml:space="preserve"> </w:t>
            </w:r>
            <w:proofErr w:type="spellStart"/>
            <w:r>
              <w:t>vnd</w:t>
            </w:r>
            <w:proofErr w:type="spellEnd"/>
            <w:r>
              <w:t xml:space="preserve"> dort</w:t>
            </w:r>
          </w:p>
        </w:tc>
      </w:tr>
      <w:tr w:rsidR="00771040" w14:paraId="63344EB7" w14:textId="77777777" w:rsidTr="00771040">
        <w:trPr>
          <w:tblCellSpacing w:w="15" w:type="dxa"/>
        </w:trPr>
        <w:tc>
          <w:tcPr>
            <w:tcW w:w="0" w:type="auto"/>
            <w:vMerge/>
            <w:vAlign w:val="center"/>
            <w:hideMark/>
          </w:tcPr>
          <w:p w14:paraId="561030BB" w14:textId="77777777" w:rsidR="00771040" w:rsidRDefault="00771040">
            <w:pPr>
              <w:rPr>
                <w:szCs w:val="24"/>
              </w:rPr>
            </w:pPr>
          </w:p>
        </w:tc>
        <w:tc>
          <w:tcPr>
            <w:tcW w:w="0" w:type="auto"/>
            <w:vAlign w:val="center"/>
            <w:hideMark/>
          </w:tcPr>
          <w:p w14:paraId="462A6367" w14:textId="77777777" w:rsidR="00771040" w:rsidRDefault="00771040">
            <w:proofErr w:type="spellStart"/>
            <w:r>
              <w:t>Bestreychen</w:t>
            </w:r>
            <w:proofErr w:type="spellEnd"/>
            <w:r>
              <w:t xml:space="preserve"> </w:t>
            </w:r>
            <w:proofErr w:type="spellStart"/>
            <w:r>
              <w:t>fraw</w:t>
            </w:r>
            <w:proofErr w:type="spellEnd"/>
            <w:r>
              <w:t xml:space="preserve"> </w:t>
            </w:r>
            <w:proofErr w:type="spellStart"/>
            <w:r>
              <w:t>vnde</w:t>
            </w:r>
            <w:proofErr w:type="spellEnd"/>
            <w:r>
              <w:t xml:space="preserve"> man</w:t>
            </w:r>
          </w:p>
        </w:tc>
      </w:tr>
      <w:tr w:rsidR="00771040" w14:paraId="23548406" w14:textId="77777777" w:rsidTr="00771040">
        <w:trPr>
          <w:tblCellSpacing w:w="15" w:type="dxa"/>
        </w:trPr>
        <w:tc>
          <w:tcPr>
            <w:tcW w:w="0" w:type="auto"/>
            <w:vMerge/>
            <w:vAlign w:val="center"/>
            <w:hideMark/>
          </w:tcPr>
          <w:p w14:paraId="68BCBCB0" w14:textId="77777777" w:rsidR="00771040" w:rsidRDefault="00771040">
            <w:pPr>
              <w:rPr>
                <w:szCs w:val="24"/>
              </w:rPr>
            </w:pPr>
          </w:p>
        </w:tc>
        <w:tc>
          <w:tcPr>
            <w:tcW w:w="0" w:type="auto"/>
            <w:vAlign w:val="center"/>
            <w:hideMark/>
          </w:tcPr>
          <w:p w14:paraId="2B9F8F98" w14:textId="77777777" w:rsidR="00771040" w:rsidRDefault="00771040">
            <w:r>
              <w:t xml:space="preserve">Mit </w:t>
            </w:r>
            <w:proofErr w:type="spellStart"/>
            <w:r>
              <w:t>aim</w:t>
            </w:r>
            <w:proofErr w:type="spellEnd"/>
            <w:r>
              <w:t xml:space="preserve"> </w:t>
            </w:r>
            <w:proofErr w:type="spellStart"/>
            <w:r>
              <w:t>vergulten</w:t>
            </w:r>
            <w:proofErr w:type="spellEnd"/>
            <w:r>
              <w:t xml:space="preserve"> Esels </w:t>
            </w:r>
            <w:proofErr w:type="spellStart"/>
            <w:r>
              <w:t>zan</w:t>
            </w:r>
            <w:proofErr w:type="spellEnd"/>
          </w:p>
        </w:tc>
      </w:tr>
      <w:tr w:rsidR="00771040" w14:paraId="1511CC94" w14:textId="77777777" w:rsidTr="00771040">
        <w:trPr>
          <w:tblCellSpacing w:w="15" w:type="dxa"/>
        </w:trPr>
        <w:tc>
          <w:tcPr>
            <w:tcW w:w="0" w:type="auto"/>
            <w:vMerge/>
            <w:vAlign w:val="center"/>
            <w:hideMark/>
          </w:tcPr>
          <w:p w14:paraId="7C59B0CB" w14:textId="77777777" w:rsidR="00771040" w:rsidRDefault="00771040">
            <w:pPr>
              <w:rPr>
                <w:szCs w:val="24"/>
              </w:rPr>
            </w:pPr>
          </w:p>
        </w:tc>
        <w:tc>
          <w:tcPr>
            <w:tcW w:w="0" w:type="auto"/>
            <w:vAlign w:val="center"/>
            <w:hideMark/>
          </w:tcPr>
          <w:p w14:paraId="17E05B0D" w14:textId="77777777" w:rsidR="00771040" w:rsidRDefault="00771040">
            <w:proofErr w:type="spellStart"/>
            <w:r>
              <w:t>Vnd</w:t>
            </w:r>
            <w:proofErr w:type="spellEnd"/>
            <w:r>
              <w:t xml:space="preserve"> </w:t>
            </w:r>
            <w:proofErr w:type="spellStart"/>
            <w:r>
              <w:t>erschinden</w:t>
            </w:r>
            <w:proofErr w:type="spellEnd"/>
            <w:r>
              <w:t xml:space="preserve"> auch geltes </w:t>
            </w:r>
            <w:proofErr w:type="spellStart"/>
            <w:r>
              <w:t>krafft</w:t>
            </w:r>
            <w:proofErr w:type="spellEnd"/>
          </w:p>
        </w:tc>
      </w:tr>
      <w:tr w:rsidR="00771040" w14:paraId="57205CDC" w14:textId="77777777" w:rsidTr="00771040">
        <w:trPr>
          <w:tblCellSpacing w:w="15" w:type="dxa"/>
        </w:trPr>
        <w:tc>
          <w:tcPr>
            <w:tcW w:w="0" w:type="auto"/>
            <w:vMerge/>
            <w:vAlign w:val="center"/>
            <w:hideMark/>
          </w:tcPr>
          <w:p w14:paraId="66E20ED9" w14:textId="77777777" w:rsidR="00771040" w:rsidRDefault="00771040">
            <w:pPr>
              <w:rPr>
                <w:szCs w:val="24"/>
              </w:rPr>
            </w:pPr>
          </w:p>
        </w:tc>
        <w:tc>
          <w:tcPr>
            <w:tcW w:w="0" w:type="auto"/>
            <w:vAlign w:val="center"/>
            <w:hideMark/>
          </w:tcPr>
          <w:p w14:paraId="096086CF" w14:textId="77777777" w:rsidR="00771040" w:rsidRDefault="00771040">
            <w:proofErr w:type="spellStart"/>
            <w:r>
              <w:t>Schreyben</w:t>
            </w:r>
            <w:proofErr w:type="spellEnd"/>
            <w:r>
              <w:t xml:space="preserve"> </w:t>
            </w:r>
            <w:proofErr w:type="spellStart"/>
            <w:r>
              <w:t>leüt</w:t>
            </w:r>
            <w:proofErr w:type="spellEnd"/>
            <w:r>
              <w:t xml:space="preserve"> in </w:t>
            </w:r>
            <w:proofErr w:type="spellStart"/>
            <w:r>
              <w:t>jr</w:t>
            </w:r>
            <w:proofErr w:type="spellEnd"/>
            <w:r>
              <w:t xml:space="preserve"> bruderschafft</w:t>
            </w:r>
          </w:p>
        </w:tc>
      </w:tr>
      <w:tr w:rsidR="00771040" w14:paraId="66905A6A" w14:textId="77777777" w:rsidTr="00771040">
        <w:trPr>
          <w:tblCellSpacing w:w="15" w:type="dxa"/>
        </w:trPr>
        <w:tc>
          <w:tcPr>
            <w:tcW w:w="0" w:type="auto"/>
            <w:vMerge/>
            <w:vAlign w:val="center"/>
            <w:hideMark/>
          </w:tcPr>
          <w:p w14:paraId="0F973D77" w14:textId="77777777" w:rsidR="00771040" w:rsidRDefault="00771040">
            <w:pPr>
              <w:rPr>
                <w:szCs w:val="24"/>
              </w:rPr>
            </w:pPr>
          </w:p>
        </w:tc>
        <w:tc>
          <w:tcPr>
            <w:tcW w:w="0" w:type="auto"/>
            <w:vAlign w:val="center"/>
            <w:hideMark/>
          </w:tcPr>
          <w:p w14:paraId="381DB408" w14:textId="77777777" w:rsidR="00771040" w:rsidRDefault="00771040">
            <w:proofErr w:type="spellStart"/>
            <w:r>
              <w:t>Hollen</w:t>
            </w:r>
            <w:proofErr w:type="spellEnd"/>
            <w:r>
              <w:t xml:space="preserve"> die </w:t>
            </w:r>
            <w:proofErr w:type="spellStart"/>
            <w:r>
              <w:t>zynß</w:t>
            </w:r>
            <w:proofErr w:type="spellEnd"/>
            <w:r>
              <w:t xml:space="preserve"> all </w:t>
            </w:r>
            <w:proofErr w:type="spellStart"/>
            <w:r>
              <w:t>järlich</w:t>
            </w:r>
            <w:proofErr w:type="spellEnd"/>
            <w:r>
              <w:t xml:space="preserve"> </w:t>
            </w:r>
            <w:proofErr w:type="spellStart"/>
            <w:r>
              <w:t>jar</w:t>
            </w:r>
            <w:proofErr w:type="spellEnd"/>
          </w:p>
        </w:tc>
      </w:tr>
      <w:tr w:rsidR="00771040" w14:paraId="39AC4AE8" w14:textId="77777777" w:rsidTr="00771040">
        <w:trPr>
          <w:tblCellSpacing w:w="15" w:type="dxa"/>
        </w:trPr>
        <w:tc>
          <w:tcPr>
            <w:tcW w:w="0" w:type="auto"/>
            <w:vMerge/>
            <w:vAlign w:val="center"/>
            <w:hideMark/>
          </w:tcPr>
          <w:p w14:paraId="4AE98799" w14:textId="77777777" w:rsidR="00771040" w:rsidRDefault="00771040">
            <w:pPr>
              <w:rPr>
                <w:szCs w:val="24"/>
              </w:rPr>
            </w:pPr>
          </w:p>
        </w:tc>
        <w:tc>
          <w:tcPr>
            <w:tcW w:w="0" w:type="auto"/>
            <w:vAlign w:val="center"/>
            <w:hideMark/>
          </w:tcPr>
          <w:p w14:paraId="7C03D26B" w14:textId="77777777" w:rsidR="00771040" w:rsidRDefault="00771040">
            <w:r>
              <w:t xml:space="preserve">Darnach </w:t>
            </w:r>
            <w:proofErr w:type="spellStart"/>
            <w:r>
              <w:t>kumbt</w:t>
            </w:r>
            <w:proofErr w:type="spellEnd"/>
            <w:r>
              <w:t xml:space="preserve"> </w:t>
            </w:r>
            <w:proofErr w:type="spellStart"/>
            <w:r>
              <w:t>ain</w:t>
            </w:r>
            <w:proofErr w:type="spellEnd"/>
            <w:r>
              <w:t xml:space="preserve"> </w:t>
            </w:r>
            <w:proofErr w:type="spellStart"/>
            <w:r>
              <w:t>ersame</w:t>
            </w:r>
            <w:proofErr w:type="spellEnd"/>
            <w:r>
              <w:t xml:space="preserve"> schar</w:t>
            </w:r>
          </w:p>
        </w:tc>
      </w:tr>
      <w:tr w:rsidR="00771040" w14:paraId="692960A6" w14:textId="77777777" w:rsidTr="00771040">
        <w:trPr>
          <w:tblCellSpacing w:w="15" w:type="dxa"/>
        </w:trPr>
        <w:tc>
          <w:tcPr>
            <w:tcW w:w="0" w:type="auto"/>
            <w:vMerge/>
            <w:vAlign w:val="center"/>
            <w:hideMark/>
          </w:tcPr>
          <w:p w14:paraId="21C27FD3" w14:textId="77777777" w:rsidR="00771040" w:rsidRDefault="00771040">
            <w:pPr>
              <w:rPr>
                <w:szCs w:val="24"/>
              </w:rPr>
            </w:pPr>
          </w:p>
        </w:tc>
        <w:tc>
          <w:tcPr>
            <w:tcW w:w="0" w:type="auto"/>
            <w:vAlign w:val="center"/>
            <w:hideMark/>
          </w:tcPr>
          <w:p w14:paraId="3DAE7774" w14:textId="77777777" w:rsidR="00771040" w:rsidRDefault="00771040">
            <w:proofErr w:type="spellStart"/>
            <w:r>
              <w:t>Hayst</w:t>
            </w:r>
            <w:proofErr w:type="spellEnd"/>
            <w:r>
              <w:t xml:space="preserve"> man zu </w:t>
            </w:r>
            <w:proofErr w:type="spellStart"/>
            <w:r>
              <w:t>teütsch</w:t>
            </w:r>
            <w:proofErr w:type="spellEnd"/>
            <w:r>
              <w:t xml:space="preserve"> die Romanisten</w:t>
            </w:r>
          </w:p>
        </w:tc>
      </w:tr>
      <w:tr w:rsidR="00771040" w14:paraId="46FC4A27" w14:textId="77777777" w:rsidTr="00771040">
        <w:trPr>
          <w:tblCellSpacing w:w="15" w:type="dxa"/>
        </w:trPr>
        <w:tc>
          <w:tcPr>
            <w:tcW w:w="0" w:type="auto"/>
            <w:vAlign w:val="center"/>
            <w:hideMark/>
          </w:tcPr>
          <w:p w14:paraId="736DB364" w14:textId="77777777" w:rsidR="00771040" w:rsidRDefault="00771040">
            <w:proofErr w:type="spellStart"/>
            <w:r>
              <w:t>Ablaßkremer</w:t>
            </w:r>
            <w:proofErr w:type="spellEnd"/>
          </w:p>
        </w:tc>
        <w:tc>
          <w:tcPr>
            <w:tcW w:w="0" w:type="auto"/>
            <w:vAlign w:val="center"/>
            <w:hideMark/>
          </w:tcPr>
          <w:p w14:paraId="52880388" w14:textId="77777777" w:rsidR="00771040" w:rsidRDefault="00771040">
            <w:r>
              <w:t xml:space="preserve">Mit grossen </w:t>
            </w:r>
            <w:proofErr w:type="spellStart"/>
            <w:r>
              <w:t>ablaß</w:t>
            </w:r>
            <w:proofErr w:type="spellEnd"/>
            <w:r>
              <w:t xml:space="preserve"> </w:t>
            </w:r>
            <w:proofErr w:type="spellStart"/>
            <w:r>
              <w:t>bullen</w:t>
            </w:r>
            <w:proofErr w:type="spellEnd"/>
            <w:r>
              <w:t xml:space="preserve"> </w:t>
            </w:r>
            <w:proofErr w:type="spellStart"/>
            <w:r>
              <w:t>kisten</w:t>
            </w:r>
            <w:proofErr w:type="spellEnd"/>
          </w:p>
        </w:tc>
      </w:tr>
      <w:tr w:rsidR="00771040" w14:paraId="331738EF" w14:textId="77777777" w:rsidTr="00771040">
        <w:trPr>
          <w:tblCellSpacing w:w="15" w:type="dxa"/>
        </w:trPr>
        <w:tc>
          <w:tcPr>
            <w:tcW w:w="0" w:type="auto"/>
            <w:vAlign w:val="center"/>
            <w:hideMark/>
          </w:tcPr>
          <w:p w14:paraId="57B59A86" w14:textId="77777777" w:rsidR="00771040" w:rsidRDefault="00771040">
            <w:r>
              <w:t xml:space="preserve">O </w:t>
            </w:r>
            <w:proofErr w:type="spellStart"/>
            <w:r>
              <w:t>dz</w:t>
            </w:r>
            <w:proofErr w:type="spellEnd"/>
            <w:r>
              <w:t xml:space="preserve"> Christus</w:t>
            </w:r>
          </w:p>
        </w:tc>
        <w:tc>
          <w:tcPr>
            <w:tcW w:w="0" w:type="auto"/>
            <w:vAlign w:val="center"/>
            <w:hideMark/>
          </w:tcPr>
          <w:p w14:paraId="6CF5F725" w14:textId="77777777" w:rsidR="00771040" w:rsidRDefault="00771040">
            <w:proofErr w:type="spellStart"/>
            <w:r>
              <w:t>Richhten</w:t>
            </w:r>
            <w:proofErr w:type="spellEnd"/>
            <w:r>
              <w:t xml:space="preserve"> </w:t>
            </w:r>
            <w:proofErr w:type="spellStart"/>
            <w:r>
              <w:t>auff</w:t>
            </w:r>
            <w:proofErr w:type="spellEnd"/>
            <w:r>
              <w:t xml:space="preserve"> rotte </w:t>
            </w:r>
            <w:proofErr w:type="spellStart"/>
            <w:r>
              <w:t>creütz</w:t>
            </w:r>
            <w:proofErr w:type="spellEnd"/>
            <w:r>
              <w:t xml:space="preserve"> mit </w:t>
            </w:r>
            <w:proofErr w:type="spellStart"/>
            <w:r>
              <w:t>fannen</w:t>
            </w:r>
            <w:proofErr w:type="spellEnd"/>
          </w:p>
        </w:tc>
      </w:tr>
      <w:tr w:rsidR="00771040" w14:paraId="1F442FB8" w14:textId="77777777" w:rsidTr="00771040">
        <w:trPr>
          <w:tblCellSpacing w:w="15" w:type="dxa"/>
        </w:trPr>
        <w:tc>
          <w:tcPr>
            <w:tcW w:w="0" w:type="auto"/>
            <w:vAlign w:val="center"/>
            <w:hideMark/>
          </w:tcPr>
          <w:p w14:paraId="1CEFF148" w14:textId="77777777" w:rsidR="00771040" w:rsidRDefault="00771040">
            <w:r>
              <w:t xml:space="preserve">bald </w:t>
            </w:r>
            <w:proofErr w:type="spellStart"/>
            <w:r>
              <w:t>keme</w:t>
            </w:r>
            <w:proofErr w:type="spellEnd"/>
            <w:r>
              <w:t xml:space="preserve"> </w:t>
            </w:r>
            <w:proofErr w:type="spellStart"/>
            <w:r>
              <w:t>vnd</w:t>
            </w:r>
            <w:proofErr w:type="spellEnd"/>
          </w:p>
        </w:tc>
        <w:tc>
          <w:tcPr>
            <w:tcW w:w="0" w:type="auto"/>
            <w:vAlign w:val="center"/>
            <w:hideMark/>
          </w:tcPr>
          <w:p w14:paraId="3C08236F" w14:textId="77777777" w:rsidR="00771040" w:rsidRDefault="00771040">
            <w:proofErr w:type="spellStart"/>
            <w:r>
              <w:t>Vnd</w:t>
            </w:r>
            <w:proofErr w:type="spellEnd"/>
            <w:r>
              <w:t xml:space="preserve"> schreyen zu </w:t>
            </w:r>
            <w:proofErr w:type="spellStart"/>
            <w:r>
              <w:t>frawen</w:t>
            </w:r>
            <w:proofErr w:type="spellEnd"/>
            <w:r>
              <w:t xml:space="preserve"> </w:t>
            </w:r>
            <w:proofErr w:type="spellStart"/>
            <w:r>
              <w:t>vnd</w:t>
            </w:r>
            <w:proofErr w:type="spellEnd"/>
            <w:r>
              <w:t xml:space="preserve"> </w:t>
            </w:r>
            <w:proofErr w:type="spellStart"/>
            <w:r>
              <w:t>mannen</w:t>
            </w:r>
            <w:proofErr w:type="spellEnd"/>
          </w:p>
        </w:tc>
      </w:tr>
      <w:tr w:rsidR="00771040" w14:paraId="4662A218" w14:textId="77777777" w:rsidTr="00771040">
        <w:trPr>
          <w:tblCellSpacing w:w="15" w:type="dxa"/>
        </w:trPr>
        <w:tc>
          <w:tcPr>
            <w:tcW w:w="0" w:type="auto"/>
            <w:vAlign w:val="center"/>
            <w:hideMark/>
          </w:tcPr>
          <w:p w14:paraId="15E769E2" w14:textId="77777777" w:rsidR="00771040" w:rsidRDefault="00771040">
            <w:r>
              <w:t xml:space="preserve">jagt </w:t>
            </w:r>
            <w:proofErr w:type="spellStart"/>
            <w:r>
              <w:t>Kauffer</w:t>
            </w:r>
            <w:proofErr w:type="spellEnd"/>
          </w:p>
        </w:tc>
        <w:tc>
          <w:tcPr>
            <w:tcW w:w="0" w:type="auto"/>
            <w:vAlign w:val="center"/>
            <w:hideMark/>
          </w:tcPr>
          <w:p w14:paraId="69D5B3E1" w14:textId="77777777" w:rsidR="00771040" w:rsidRDefault="00771040">
            <w:r>
              <w:t xml:space="preserve">Legt ein gebt </w:t>
            </w:r>
            <w:proofErr w:type="spellStart"/>
            <w:r>
              <w:t>ewer</w:t>
            </w:r>
            <w:proofErr w:type="spellEnd"/>
            <w:r>
              <w:t xml:space="preserve"> </w:t>
            </w:r>
            <w:proofErr w:type="spellStart"/>
            <w:r>
              <w:t>hilff</w:t>
            </w:r>
            <w:proofErr w:type="spellEnd"/>
            <w:r>
              <w:t xml:space="preserve"> </w:t>
            </w:r>
            <w:proofErr w:type="spellStart"/>
            <w:r>
              <w:t>vnd</w:t>
            </w:r>
            <w:proofErr w:type="spellEnd"/>
            <w:r>
              <w:t xml:space="preserve"> </w:t>
            </w:r>
            <w:proofErr w:type="spellStart"/>
            <w:r>
              <w:t>stewr</w:t>
            </w:r>
            <w:proofErr w:type="spellEnd"/>
          </w:p>
        </w:tc>
      </w:tr>
      <w:tr w:rsidR="00771040" w14:paraId="1225A03F" w14:textId="77777777" w:rsidTr="00771040">
        <w:trPr>
          <w:tblCellSpacing w:w="15" w:type="dxa"/>
        </w:trPr>
        <w:tc>
          <w:tcPr>
            <w:tcW w:w="0" w:type="auto"/>
            <w:vAlign w:val="center"/>
            <w:hideMark/>
          </w:tcPr>
          <w:p w14:paraId="50F14703" w14:textId="77777777" w:rsidR="00771040" w:rsidRDefault="00771040">
            <w:proofErr w:type="spellStart"/>
            <w:r>
              <w:t>vnd</w:t>
            </w:r>
            <w:proofErr w:type="spellEnd"/>
            <w:r>
              <w:t xml:space="preserve"> </w:t>
            </w:r>
            <w:proofErr w:type="spellStart"/>
            <w:r>
              <w:t>verkauffer</w:t>
            </w:r>
            <w:proofErr w:type="spellEnd"/>
          </w:p>
        </w:tc>
        <w:tc>
          <w:tcPr>
            <w:tcW w:w="0" w:type="auto"/>
            <w:vAlign w:val="center"/>
            <w:hideMark/>
          </w:tcPr>
          <w:p w14:paraId="533E2531" w14:textId="77777777" w:rsidR="00771040" w:rsidRDefault="00771040">
            <w:proofErr w:type="spellStart"/>
            <w:r>
              <w:t>Vnd</w:t>
            </w:r>
            <w:proofErr w:type="spellEnd"/>
            <w:r>
              <w:t xml:space="preserve"> löst die </w:t>
            </w:r>
            <w:proofErr w:type="spellStart"/>
            <w:r>
              <w:t>seel</w:t>
            </w:r>
            <w:proofErr w:type="spellEnd"/>
            <w:r>
              <w:t xml:space="preserve"> </w:t>
            </w:r>
            <w:proofErr w:type="spellStart"/>
            <w:r>
              <w:t>auß</w:t>
            </w:r>
            <w:proofErr w:type="spellEnd"/>
            <w:r>
              <w:t xml:space="preserve"> dem </w:t>
            </w:r>
            <w:proofErr w:type="spellStart"/>
            <w:r>
              <w:t>fegfewr</w:t>
            </w:r>
            <w:proofErr w:type="spellEnd"/>
          </w:p>
        </w:tc>
      </w:tr>
      <w:tr w:rsidR="00771040" w14:paraId="6B9B8250" w14:textId="77777777" w:rsidTr="00771040">
        <w:trPr>
          <w:tblCellSpacing w:w="15" w:type="dxa"/>
        </w:trPr>
        <w:tc>
          <w:tcPr>
            <w:tcW w:w="0" w:type="auto"/>
            <w:vAlign w:val="center"/>
            <w:hideMark/>
          </w:tcPr>
          <w:p w14:paraId="48814363" w14:textId="77777777" w:rsidR="00771040" w:rsidRDefault="00771040">
            <w:proofErr w:type="spellStart"/>
            <w:r>
              <w:t>auß</w:t>
            </w:r>
            <w:proofErr w:type="spellEnd"/>
            <w:r>
              <w:t xml:space="preserve"> dem </w:t>
            </w:r>
            <w:proofErr w:type="spellStart"/>
            <w:r>
              <w:t>tempel</w:t>
            </w:r>
            <w:proofErr w:type="spellEnd"/>
          </w:p>
        </w:tc>
        <w:tc>
          <w:tcPr>
            <w:tcW w:w="0" w:type="auto"/>
            <w:vAlign w:val="center"/>
            <w:hideMark/>
          </w:tcPr>
          <w:p w14:paraId="22031724" w14:textId="77777777" w:rsidR="00771040" w:rsidRDefault="00771040">
            <w:r>
              <w:t xml:space="preserve">Bald der </w:t>
            </w:r>
            <w:proofErr w:type="spellStart"/>
            <w:r>
              <w:t>gildin</w:t>
            </w:r>
            <w:proofErr w:type="spellEnd"/>
            <w:r>
              <w:t xml:space="preserve"> in </w:t>
            </w:r>
            <w:proofErr w:type="spellStart"/>
            <w:r>
              <w:t>kasten</w:t>
            </w:r>
            <w:proofErr w:type="spellEnd"/>
            <w:r>
              <w:t xml:space="preserve"> klinget</w:t>
            </w:r>
          </w:p>
        </w:tc>
      </w:tr>
      <w:tr w:rsidR="00771040" w14:paraId="52440530" w14:textId="77777777" w:rsidTr="00771040">
        <w:trPr>
          <w:tblCellSpacing w:w="15" w:type="dxa"/>
        </w:trPr>
        <w:tc>
          <w:tcPr>
            <w:tcW w:w="0" w:type="auto"/>
            <w:vMerge w:val="restart"/>
            <w:vAlign w:val="center"/>
            <w:hideMark/>
          </w:tcPr>
          <w:p w14:paraId="47E326C8" w14:textId="77777777" w:rsidR="00771040" w:rsidRDefault="00771040">
            <w:proofErr w:type="spellStart"/>
            <w:r>
              <w:t>Mathei</w:t>
            </w:r>
            <w:proofErr w:type="spellEnd"/>
            <w:r>
              <w:t xml:space="preserve">. </w:t>
            </w:r>
            <w:proofErr w:type="spellStart"/>
            <w:r>
              <w:t>xxj</w:t>
            </w:r>
            <w:proofErr w:type="spellEnd"/>
            <w:r>
              <w:t>.</w:t>
            </w:r>
          </w:p>
        </w:tc>
        <w:tc>
          <w:tcPr>
            <w:tcW w:w="0" w:type="auto"/>
            <w:vAlign w:val="center"/>
            <w:hideMark/>
          </w:tcPr>
          <w:p w14:paraId="705399E6" w14:textId="77777777" w:rsidR="00771040" w:rsidRDefault="00771040">
            <w:r>
              <w:t xml:space="preserve">Die </w:t>
            </w:r>
            <w:proofErr w:type="spellStart"/>
            <w:r>
              <w:t>seel</w:t>
            </w:r>
            <w:proofErr w:type="spellEnd"/>
            <w:r>
              <w:t xml:space="preserve"> sich </w:t>
            </w:r>
            <w:proofErr w:type="spellStart"/>
            <w:r>
              <w:t>auff</w:t>
            </w:r>
            <w:proofErr w:type="spellEnd"/>
            <w:r>
              <w:t xml:space="preserve"> gen </w:t>
            </w:r>
            <w:proofErr w:type="spellStart"/>
            <w:r>
              <w:t>hymel</w:t>
            </w:r>
            <w:proofErr w:type="spellEnd"/>
            <w:r>
              <w:t xml:space="preserve"> schwinget</w:t>
            </w:r>
          </w:p>
        </w:tc>
      </w:tr>
      <w:tr w:rsidR="00771040" w14:paraId="46D03AB1" w14:textId="77777777" w:rsidTr="00771040">
        <w:trPr>
          <w:tblCellSpacing w:w="15" w:type="dxa"/>
        </w:trPr>
        <w:tc>
          <w:tcPr>
            <w:tcW w:w="0" w:type="auto"/>
            <w:vMerge/>
            <w:vAlign w:val="center"/>
            <w:hideMark/>
          </w:tcPr>
          <w:p w14:paraId="1687ED5D" w14:textId="77777777" w:rsidR="00771040" w:rsidRDefault="00771040">
            <w:pPr>
              <w:rPr>
                <w:szCs w:val="24"/>
              </w:rPr>
            </w:pPr>
          </w:p>
        </w:tc>
        <w:tc>
          <w:tcPr>
            <w:tcW w:w="0" w:type="auto"/>
            <w:vAlign w:val="center"/>
            <w:hideMark/>
          </w:tcPr>
          <w:p w14:paraId="77A9C3FA" w14:textId="77777777" w:rsidR="00771040" w:rsidRDefault="00771040">
            <w:r>
              <w:t xml:space="preserve">Wer </w:t>
            </w:r>
            <w:proofErr w:type="spellStart"/>
            <w:r>
              <w:t>vnrecht</w:t>
            </w:r>
            <w:proofErr w:type="spellEnd"/>
            <w:r>
              <w:t xml:space="preserve"> gut hat in </w:t>
            </w:r>
            <w:proofErr w:type="spellStart"/>
            <w:r>
              <w:t>seym</w:t>
            </w:r>
            <w:proofErr w:type="spellEnd"/>
            <w:r>
              <w:t xml:space="preserve"> </w:t>
            </w:r>
            <w:proofErr w:type="spellStart"/>
            <w:r>
              <w:t>gwalt</w:t>
            </w:r>
            <w:proofErr w:type="spellEnd"/>
          </w:p>
        </w:tc>
      </w:tr>
      <w:tr w:rsidR="00771040" w14:paraId="2783074C" w14:textId="77777777" w:rsidTr="00771040">
        <w:trPr>
          <w:tblCellSpacing w:w="15" w:type="dxa"/>
        </w:trPr>
        <w:tc>
          <w:tcPr>
            <w:tcW w:w="0" w:type="auto"/>
            <w:vMerge/>
            <w:vAlign w:val="center"/>
            <w:hideMark/>
          </w:tcPr>
          <w:p w14:paraId="3D686F4B" w14:textId="77777777" w:rsidR="00771040" w:rsidRDefault="00771040">
            <w:pPr>
              <w:rPr>
                <w:szCs w:val="24"/>
              </w:rPr>
            </w:pPr>
          </w:p>
        </w:tc>
        <w:tc>
          <w:tcPr>
            <w:tcW w:w="0" w:type="auto"/>
            <w:vAlign w:val="center"/>
            <w:hideMark/>
          </w:tcPr>
          <w:p w14:paraId="6A8265A9" w14:textId="77777777" w:rsidR="00771040" w:rsidRDefault="00771040">
            <w:r>
              <w:t xml:space="preserve">Dem </w:t>
            </w:r>
            <w:proofErr w:type="spellStart"/>
            <w:r>
              <w:t>helffen</w:t>
            </w:r>
            <w:proofErr w:type="spellEnd"/>
            <w:r>
              <w:t xml:space="preserve"> </w:t>
            </w:r>
            <w:proofErr w:type="spellStart"/>
            <w:r>
              <w:t>sy</w:t>
            </w:r>
            <w:proofErr w:type="spellEnd"/>
            <w:r>
              <w:t xml:space="preserve"> es ab gar bald</w:t>
            </w:r>
          </w:p>
        </w:tc>
      </w:tr>
      <w:tr w:rsidR="00771040" w14:paraId="642A21E3" w14:textId="77777777" w:rsidTr="00771040">
        <w:trPr>
          <w:tblCellSpacing w:w="15" w:type="dxa"/>
        </w:trPr>
        <w:tc>
          <w:tcPr>
            <w:tcW w:w="0" w:type="auto"/>
            <w:vAlign w:val="center"/>
            <w:hideMark/>
          </w:tcPr>
          <w:p w14:paraId="68BBAE99" w14:textId="77777777" w:rsidR="00771040" w:rsidRDefault="00771040">
            <w:r>
              <w:t xml:space="preserve">Ain </w:t>
            </w:r>
            <w:proofErr w:type="spellStart"/>
            <w:r>
              <w:t>paßport</w:t>
            </w:r>
            <w:proofErr w:type="spellEnd"/>
          </w:p>
        </w:tc>
        <w:tc>
          <w:tcPr>
            <w:tcW w:w="0" w:type="auto"/>
            <w:vAlign w:val="center"/>
            <w:hideMark/>
          </w:tcPr>
          <w:p w14:paraId="03260212" w14:textId="77777777" w:rsidR="00771040" w:rsidRDefault="00771040">
            <w:r>
              <w:t xml:space="preserve">Auch </w:t>
            </w:r>
            <w:proofErr w:type="spellStart"/>
            <w:r>
              <w:t>gebens</w:t>
            </w:r>
            <w:proofErr w:type="spellEnd"/>
            <w:r>
              <w:t xml:space="preserve"> </w:t>
            </w:r>
            <w:proofErr w:type="spellStart"/>
            <w:r>
              <w:t>brieff</w:t>
            </w:r>
            <w:proofErr w:type="spellEnd"/>
            <w:r>
              <w:t xml:space="preserve"> für schuld </w:t>
            </w:r>
            <w:proofErr w:type="spellStart"/>
            <w:r>
              <w:t>vnd</w:t>
            </w:r>
            <w:proofErr w:type="spellEnd"/>
            <w:r>
              <w:t xml:space="preserve"> </w:t>
            </w:r>
            <w:proofErr w:type="spellStart"/>
            <w:r>
              <w:t>peyn</w:t>
            </w:r>
            <w:proofErr w:type="spellEnd"/>
          </w:p>
        </w:tc>
      </w:tr>
      <w:tr w:rsidR="00771040" w14:paraId="1D35490C" w14:textId="77777777" w:rsidTr="00771040">
        <w:trPr>
          <w:tblCellSpacing w:w="15" w:type="dxa"/>
        </w:trPr>
        <w:tc>
          <w:tcPr>
            <w:tcW w:w="0" w:type="auto"/>
            <w:vMerge w:val="restart"/>
            <w:vAlign w:val="center"/>
            <w:hideMark/>
          </w:tcPr>
          <w:p w14:paraId="3F62E7E5" w14:textId="77777777" w:rsidR="00771040" w:rsidRDefault="00771040">
            <w:r>
              <w:t xml:space="preserve">an den </w:t>
            </w:r>
            <w:proofErr w:type="spellStart"/>
            <w:r>
              <w:t>teüffel</w:t>
            </w:r>
            <w:proofErr w:type="spellEnd"/>
          </w:p>
        </w:tc>
        <w:tc>
          <w:tcPr>
            <w:tcW w:w="0" w:type="auto"/>
            <w:vAlign w:val="center"/>
            <w:hideMark/>
          </w:tcPr>
          <w:p w14:paraId="50671249" w14:textId="77777777" w:rsidR="00771040" w:rsidRDefault="00771040">
            <w:r>
              <w:t xml:space="preserve">Da legt man </w:t>
            </w:r>
            <w:proofErr w:type="spellStart"/>
            <w:r>
              <w:t>jn</w:t>
            </w:r>
            <w:proofErr w:type="spellEnd"/>
            <w:r>
              <w:t xml:space="preserve"> zu </w:t>
            </w:r>
            <w:proofErr w:type="spellStart"/>
            <w:r>
              <w:t>gulden</w:t>
            </w:r>
            <w:proofErr w:type="spellEnd"/>
            <w:r>
              <w:t xml:space="preserve"> ein</w:t>
            </w:r>
          </w:p>
        </w:tc>
      </w:tr>
      <w:tr w:rsidR="00771040" w14:paraId="77F072C7" w14:textId="77777777" w:rsidTr="00771040">
        <w:trPr>
          <w:tblCellSpacing w:w="15" w:type="dxa"/>
        </w:trPr>
        <w:tc>
          <w:tcPr>
            <w:tcW w:w="0" w:type="auto"/>
            <w:vMerge/>
            <w:vAlign w:val="center"/>
            <w:hideMark/>
          </w:tcPr>
          <w:p w14:paraId="204012A0" w14:textId="77777777" w:rsidR="00771040" w:rsidRDefault="00771040">
            <w:pPr>
              <w:rPr>
                <w:szCs w:val="24"/>
              </w:rPr>
            </w:pPr>
          </w:p>
        </w:tc>
        <w:tc>
          <w:tcPr>
            <w:tcW w:w="0" w:type="auto"/>
            <w:vAlign w:val="center"/>
            <w:hideMark/>
          </w:tcPr>
          <w:p w14:paraId="55173F9E" w14:textId="77777777" w:rsidR="00771040" w:rsidRDefault="00771040">
            <w:r>
              <w:t xml:space="preserve">Der </w:t>
            </w:r>
            <w:proofErr w:type="spellStart"/>
            <w:r>
              <w:t>schalckstrick</w:t>
            </w:r>
            <w:proofErr w:type="spellEnd"/>
            <w:r>
              <w:t xml:space="preserve"> sein so </w:t>
            </w:r>
            <w:proofErr w:type="spellStart"/>
            <w:r>
              <w:t>mancherlay</w:t>
            </w:r>
            <w:proofErr w:type="spellEnd"/>
          </w:p>
        </w:tc>
      </w:tr>
      <w:tr w:rsidR="00771040" w14:paraId="6521ADE8" w14:textId="77777777" w:rsidTr="00771040">
        <w:trPr>
          <w:tblCellSpacing w:w="15" w:type="dxa"/>
        </w:trPr>
        <w:tc>
          <w:tcPr>
            <w:tcW w:w="0" w:type="auto"/>
            <w:vAlign w:val="center"/>
            <w:hideMark/>
          </w:tcPr>
          <w:p w14:paraId="5E702916" w14:textId="77777777" w:rsidR="00771040" w:rsidRDefault="00771040">
            <w:r>
              <w:t xml:space="preserve">Schaff </w:t>
            </w:r>
            <w:proofErr w:type="spellStart"/>
            <w:r>
              <w:t>schin</w:t>
            </w:r>
            <w:proofErr w:type="spellEnd"/>
          </w:p>
        </w:tc>
        <w:tc>
          <w:tcPr>
            <w:tcW w:w="0" w:type="auto"/>
            <w:vAlign w:val="center"/>
            <w:hideMark/>
          </w:tcPr>
          <w:p w14:paraId="0FE5274F" w14:textId="77777777" w:rsidR="00771040" w:rsidRDefault="00771040">
            <w:r>
              <w:t xml:space="preserve">Das </w:t>
            </w:r>
            <w:proofErr w:type="spellStart"/>
            <w:r>
              <w:t>hayst</w:t>
            </w:r>
            <w:proofErr w:type="spellEnd"/>
            <w:r>
              <w:t xml:space="preserve"> mir Römisch </w:t>
            </w:r>
            <w:proofErr w:type="spellStart"/>
            <w:r>
              <w:t>jschinderey</w:t>
            </w:r>
            <w:proofErr w:type="spellEnd"/>
          </w:p>
        </w:tc>
      </w:tr>
      <w:tr w:rsidR="00771040" w14:paraId="558D89CF" w14:textId="77777777" w:rsidTr="00771040">
        <w:trPr>
          <w:tblCellSpacing w:w="15" w:type="dxa"/>
        </w:trPr>
        <w:tc>
          <w:tcPr>
            <w:tcW w:w="0" w:type="auto"/>
            <w:vMerge w:val="restart"/>
            <w:vAlign w:val="center"/>
            <w:hideMark/>
          </w:tcPr>
          <w:p w14:paraId="58197D90" w14:textId="77777777" w:rsidR="00771040" w:rsidRDefault="00771040">
            <w:r>
              <w:t>den</w:t>
            </w:r>
          </w:p>
        </w:tc>
        <w:tc>
          <w:tcPr>
            <w:tcW w:w="0" w:type="auto"/>
            <w:vAlign w:val="center"/>
            <w:hideMark/>
          </w:tcPr>
          <w:p w14:paraId="64F2E6CF" w14:textId="77777777" w:rsidR="00771040" w:rsidRDefault="00771040">
            <w:proofErr w:type="spellStart"/>
            <w:r>
              <w:t>Fürbaß</w:t>
            </w:r>
            <w:proofErr w:type="spellEnd"/>
            <w:r>
              <w:t xml:space="preserve"> </w:t>
            </w:r>
            <w:proofErr w:type="spellStart"/>
            <w:r>
              <w:t>mercket</w:t>
            </w:r>
            <w:proofErr w:type="spellEnd"/>
            <w:r>
              <w:t xml:space="preserve"> von den </w:t>
            </w:r>
            <w:proofErr w:type="spellStart"/>
            <w:r>
              <w:t>Bischöffen</w:t>
            </w:r>
            <w:proofErr w:type="spellEnd"/>
          </w:p>
        </w:tc>
      </w:tr>
      <w:tr w:rsidR="00771040" w14:paraId="48D67AA8" w14:textId="77777777" w:rsidTr="00771040">
        <w:trPr>
          <w:tblCellSpacing w:w="15" w:type="dxa"/>
        </w:trPr>
        <w:tc>
          <w:tcPr>
            <w:tcW w:w="0" w:type="auto"/>
            <w:vMerge/>
            <w:vAlign w:val="center"/>
            <w:hideMark/>
          </w:tcPr>
          <w:p w14:paraId="31ECB8A5" w14:textId="77777777" w:rsidR="00771040" w:rsidRDefault="00771040">
            <w:pPr>
              <w:rPr>
                <w:szCs w:val="24"/>
              </w:rPr>
            </w:pPr>
          </w:p>
        </w:tc>
        <w:tc>
          <w:tcPr>
            <w:tcW w:w="0" w:type="auto"/>
            <w:vAlign w:val="center"/>
            <w:hideMark/>
          </w:tcPr>
          <w:p w14:paraId="617461BD" w14:textId="77777777" w:rsidR="00771040" w:rsidRDefault="00771040">
            <w:r>
              <w:t xml:space="preserve">Wie es zu </w:t>
            </w:r>
            <w:proofErr w:type="spellStart"/>
            <w:r>
              <w:t>gee</w:t>
            </w:r>
            <w:proofErr w:type="spellEnd"/>
            <w:r>
              <w:t xml:space="preserve"> an </w:t>
            </w:r>
            <w:proofErr w:type="spellStart"/>
            <w:r>
              <w:t>jren</w:t>
            </w:r>
            <w:proofErr w:type="spellEnd"/>
            <w:r>
              <w:t xml:space="preserve"> </w:t>
            </w:r>
            <w:proofErr w:type="spellStart"/>
            <w:r>
              <w:t>höffen</w:t>
            </w:r>
            <w:proofErr w:type="spellEnd"/>
          </w:p>
        </w:tc>
      </w:tr>
      <w:tr w:rsidR="00771040" w14:paraId="2C8D0989" w14:textId="77777777" w:rsidTr="00771040">
        <w:trPr>
          <w:tblCellSpacing w:w="15" w:type="dxa"/>
        </w:trPr>
        <w:tc>
          <w:tcPr>
            <w:tcW w:w="0" w:type="auto"/>
            <w:vAlign w:val="center"/>
            <w:hideMark/>
          </w:tcPr>
          <w:p w14:paraId="672C678E" w14:textId="77777777" w:rsidR="00771040" w:rsidRDefault="00771040">
            <w:proofErr w:type="spellStart"/>
            <w:r>
              <w:t>Vnd</w:t>
            </w:r>
            <w:proofErr w:type="spellEnd"/>
            <w:r>
              <w:t xml:space="preserve"> der </w:t>
            </w:r>
            <w:proofErr w:type="spellStart"/>
            <w:r>
              <w:t>Friß</w:t>
            </w:r>
            <w:proofErr w:type="spellEnd"/>
          </w:p>
        </w:tc>
        <w:tc>
          <w:tcPr>
            <w:tcW w:w="0" w:type="auto"/>
            <w:vAlign w:val="center"/>
            <w:hideMark/>
          </w:tcPr>
          <w:p w14:paraId="2D8D9B56" w14:textId="77777777" w:rsidR="00771040" w:rsidRDefault="00771040">
            <w:r>
              <w:t xml:space="preserve">Mit </w:t>
            </w:r>
            <w:proofErr w:type="spellStart"/>
            <w:r>
              <w:t>Notari</w:t>
            </w:r>
            <w:proofErr w:type="spellEnd"/>
            <w:r>
              <w:t xml:space="preserve"> </w:t>
            </w:r>
            <w:proofErr w:type="spellStart"/>
            <w:r>
              <w:t>Officialen</w:t>
            </w:r>
            <w:proofErr w:type="spellEnd"/>
            <w:r>
              <w:t xml:space="preserve"> </w:t>
            </w:r>
          </w:p>
        </w:tc>
      </w:tr>
      <w:tr w:rsidR="00771040" w14:paraId="678B391D" w14:textId="77777777" w:rsidTr="00771040">
        <w:trPr>
          <w:tblCellSpacing w:w="15" w:type="dxa"/>
        </w:trPr>
        <w:tc>
          <w:tcPr>
            <w:tcW w:w="0" w:type="auto"/>
            <w:vMerge w:val="restart"/>
            <w:vAlign w:val="center"/>
            <w:hideMark/>
          </w:tcPr>
          <w:p w14:paraId="39B397B3" w14:textId="77777777" w:rsidR="00771040" w:rsidRDefault="00771040">
            <w:r>
              <w:t>gar.</w:t>
            </w:r>
          </w:p>
        </w:tc>
        <w:tc>
          <w:tcPr>
            <w:tcW w:w="0" w:type="auto"/>
            <w:vAlign w:val="center"/>
            <w:hideMark/>
          </w:tcPr>
          <w:p w14:paraId="39CF7A15" w14:textId="77777777" w:rsidR="00771040" w:rsidRDefault="00771040">
            <w:r>
              <w:t xml:space="preserve">Mit </w:t>
            </w:r>
            <w:proofErr w:type="spellStart"/>
            <w:r>
              <w:t>Citatz</w:t>
            </w:r>
            <w:proofErr w:type="spellEnd"/>
            <w:r>
              <w:t xml:space="preserve"> </w:t>
            </w:r>
            <w:proofErr w:type="spellStart"/>
            <w:r>
              <w:t>schreybern</w:t>
            </w:r>
            <w:proofErr w:type="spellEnd"/>
            <w:r>
              <w:t xml:space="preserve"> </w:t>
            </w:r>
            <w:proofErr w:type="spellStart"/>
            <w:r>
              <w:t>vnd</w:t>
            </w:r>
            <w:proofErr w:type="spellEnd"/>
            <w:r>
              <w:t xml:space="preserve"> </w:t>
            </w:r>
            <w:proofErr w:type="spellStart"/>
            <w:r>
              <w:t>pedellen</w:t>
            </w:r>
            <w:proofErr w:type="spellEnd"/>
          </w:p>
        </w:tc>
      </w:tr>
      <w:tr w:rsidR="00771040" w14:paraId="4991C10B" w14:textId="77777777" w:rsidTr="00771040">
        <w:trPr>
          <w:tblCellSpacing w:w="15" w:type="dxa"/>
        </w:trPr>
        <w:tc>
          <w:tcPr>
            <w:tcW w:w="0" w:type="auto"/>
            <w:vMerge/>
            <w:vAlign w:val="center"/>
            <w:hideMark/>
          </w:tcPr>
          <w:p w14:paraId="631B044B" w14:textId="77777777" w:rsidR="00771040" w:rsidRDefault="00771040">
            <w:pPr>
              <w:rPr>
                <w:szCs w:val="24"/>
              </w:rPr>
            </w:pPr>
          </w:p>
        </w:tc>
        <w:tc>
          <w:tcPr>
            <w:tcW w:w="0" w:type="auto"/>
            <w:vAlign w:val="center"/>
            <w:hideMark/>
          </w:tcPr>
          <w:p w14:paraId="1E80ADA1" w14:textId="77777777" w:rsidR="00771040" w:rsidRDefault="00771040">
            <w:r>
              <w:t xml:space="preserve">An </w:t>
            </w:r>
            <w:proofErr w:type="spellStart"/>
            <w:r>
              <w:t>jrem</w:t>
            </w:r>
            <w:proofErr w:type="spellEnd"/>
            <w:r>
              <w:t xml:space="preserve"> falsch </w:t>
            </w:r>
            <w:proofErr w:type="spellStart"/>
            <w:r>
              <w:t>gaystlichen</w:t>
            </w:r>
            <w:proofErr w:type="spellEnd"/>
            <w:r>
              <w:t xml:space="preserve"> recht</w:t>
            </w:r>
          </w:p>
        </w:tc>
      </w:tr>
      <w:tr w:rsidR="00771040" w14:paraId="2C9F8AD8" w14:textId="77777777" w:rsidTr="00771040">
        <w:trPr>
          <w:tblCellSpacing w:w="15" w:type="dxa"/>
        </w:trPr>
        <w:tc>
          <w:tcPr>
            <w:tcW w:w="0" w:type="auto"/>
            <w:vAlign w:val="center"/>
            <w:hideMark/>
          </w:tcPr>
          <w:p w14:paraId="77A7AEBD" w14:textId="77777777" w:rsidR="00771040" w:rsidRDefault="00771040">
            <w:proofErr w:type="spellStart"/>
            <w:r>
              <w:t>Hayntz</w:t>
            </w:r>
            <w:proofErr w:type="spellEnd"/>
            <w:r>
              <w:t xml:space="preserve"> </w:t>
            </w:r>
            <w:proofErr w:type="spellStart"/>
            <w:r>
              <w:t>gyb</w:t>
            </w:r>
            <w:proofErr w:type="spellEnd"/>
            <w:r>
              <w:t xml:space="preserve"> x.</w:t>
            </w:r>
          </w:p>
        </w:tc>
        <w:tc>
          <w:tcPr>
            <w:tcW w:w="0" w:type="auto"/>
            <w:vAlign w:val="center"/>
            <w:hideMark/>
          </w:tcPr>
          <w:p w14:paraId="76E79081" w14:textId="77777777" w:rsidR="00771040" w:rsidRDefault="00771040">
            <w:r>
              <w:t xml:space="preserve">Wie man da schindet </w:t>
            </w:r>
            <w:proofErr w:type="spellStart"/>
            <w:r>
              <w:t>mayd</w:t>
            </w:r>
            <w:proofErr w:type="spellEnd"/>
            <w:r>
              <w:t xml:space="preserve"> </w:t>
            </w:r>
            <w:proofErr w:type="spellStart"/>
            <w:r>
              <w:t>vnd</w:t>
            </w:r>
            <w:proofErr w:type="spellEnd"/>
            <w:r>
              <w:t xml:space="preserve"> </w:t>
            </w:r>
            <w:proofErr w:type="spellStart"/>
            <w:r>
              <w:t>knecht</w:t>
            </w:r>
            <w:proofErr w:type="spellEnd"/>
          </w:p>
        </w:tc>
      </w:tr>
      <w:tr w:rsidR="00771040" w14:paraId="33347FDB" w14:textId="77777777" w:rsidTr="00771040">
        <w:trPr>
          <w:tblCellSpacing w:w="15" w:type="dxa"/>
        </w:trPr>
        <w:tc>
          <w:tcPr>
            <w:tcW w:w="0" w:type="auto"/>
            <w:vAlign w:val="center"/>
            <w:hideMark/>
          </w:tcPr>
          <w:p w14:paraId="7F9E3C2F" w14:textId="77777777" w:rsidR="00771040" w:rsidRDefault="00771040">
            <w:proofErr w:type="spellStart"/>
            <w:r>
              <w:t>guldin</w:t>
            </w:r>
            <w:proofErr w:type="spellEnd"/>
            <w:r>
              <w:t xml:space="preserve"> so bist</w:t>
            </w:r>
          </w:p>
        </w:tc>
        <w:tc>
          <w:tcPr>
            <w:tcW w:w="0" w:type="auto"/>
            <w:vAlign w:val="center"/>
            <w:hideMark/>
          </w:tcPr>
          <w:p w14:paraId="7477CE5B" w14:textId="77777777" w:rsidR="00771040" w:rsidRDefault="00771040">
            <w:r>
              <w:t xml:space="preserve">Auch wie man da </w:t>
            </w:r>
            <w:proofErr w:type="spellStart"/>
            <w:r>
              <w:t>zurcyß</w:t>
            </w:r>
            <w:proofErr w:type="spellEnd"/>
            <w:r>
              <w:t xml:space="preserve"> die </w:t>
            </w:r>
            <w:proofErr w:type="spellStart"/>
            <w:r>
              <w:t>Ee</w:t>
            </w:r>
            <w:proofErr w:type="spellEnd"/>
          </w:p>
        </w:tc>
      </w:tr>
      <w:tr w:rsidR="00771040" w14:paraId="7BAAEDA4" w14:textId="77777777" w:rsidTr="00771040">
        <w:trPr>
          <w:tblCellSpacing w:w="15" w:type="dxa"/>
        </w:trPr>
        <w:tc>
          <w:tcPr>
            <w:tcW w:w="0" w:type="auto"/>
            <w:vAlign w:val="center"/>
            <w:hideMark/>
          </w:tcPr>
          <w:p w14:paraId="0019C5B6" w14:textId="77777777" w:rsidR="00771040" w:rsidRDefault="00771040">
            <w:r>
              <w:t xml:space="preserve">ledig/ </w:t>
            </w:r>
            <w:proofErr w:type="spellStart"/>
            <w:r>
              <w:t>wilt</w:t>
            </w:r>
            <w:proofErr w:type="spellEnd"/>
            <w:r>
              <w:t xml:space="preserve"> </w:t>
            </w:r>
            <w:proofErr w:type="spellStart"/>
            <w:r>
              <w:t>nit</w:t>
            </w:r>
            <w:proofErr w:type="spellEnd"/>
          </w:p>
        </w:tc>
        <w:tc>
          <w:tcPr>
            <w:tcW w:w="0" w:type="auto"/>
            <w:vAlign w:val="center"/>
            <w:hideMark/>
          </w:tcPr>
          <w:p w14:paraId="77C27FBA" w14:textId="77777777" w:rsidR="00771040" w:rsidRDefault="00771040">
            <w:proofErr w:type="spellStart"/>
            <w:r>
              <w:t>Vnd</w:t>
            </w:r>
            <w:proofErr w:type="spellEnd"/>
            <w:r>
              <w:t xml:space="preserve"> </w:t>
            </w:r>
            <w:proofErr w:type="spellStart"/>
            <w:r>
              <w:t>nymmet</w:t>
            </w:r>
            <w:proofErr w:type="spellEnd"/>
            <w:r>
              <w:t xml:space="preserve"> gelt </w:t>
            </w:r>
            <w:proofErr w:type="spellStart"/>
            <w:r>
              <w:t>vnd</w:t>
            </w:r>
            <w:proofErr w:type="spellEnd"/>
            <w:r>
              <w:t xml:space="preserve"> anders </w:t>
            </w:r>
            <w:proofErr w:type="spellStart"/>
            <w:r>
              <w:t>mee</w:t>
            </w:r>
            <w:proofErr w:type="spellEnd"/>
          </w:p>
        </w:tc>
      </w:tr>
      <w:tr w:rsidR="00771040" w14:paraId="1E293227" w14:textId="77777777" w:rsidTr="00771040">
        <w:trPr>
          <w:tblCellSpacing w:w="15" w:type="dxa"/>
        </w:trPr>
        <w:tc>
          <w:tcPr>
            <w:tcW w:w="0" w:type="auto"/>
            <w:vAlign w:val="center"/>
            <w:hideMark/>
          </w:tcPr>
          <w:p w14:paraId="676BA9C8" w14:textId="77777777" w:rsidR="00771040" w:rsidRDefault="00771040">
            <w:r>
              <w:t xml:space="preserve">so </w:t>
            </w:r>
            <w:proofErr w:type="spellStart"/>
            <w:r>
              <w:t>must</w:t>
            </w:r>
            <w:proofErr w:type="spellEnd"/>
            <w:r>
              <w:t xml:space="preserve"> Elsen</w:t>
            </w:r>
          </w:p>
        </w:tc>
        <w:tc>
          <w:tcPr>
            <w:tcW w:w="0" w:type="auto"/>
            <w:vAlign w:val="center"/>
            <w:hideMark/>
          </w:tcPr>
          <w:p w14:paraId="285D4B94" w14:textId="77777777" w:rsidR="00771040" w:rsidRDefault="00771040">
            <w:proofErr w:type="spellStart"/>
            <w:r>
              <w:t>Vnd</w:t>
            </w:r>
            <w:proofErr w:type="spellEnd"/>
            <w:r>
              <w:t xml:space="preserve"> not </w:t>
            </w:r>
            <w:proofErr w:type="spellStart"/>
            <w:r>
              <w:t>sy</w:t>
            </w:r>
            <w:proofErr w:type="spellEnd"/>
            <w:r>
              <w:t xml:space="preserve"> auch </w:t>
            </w:r>
            <w:proofErr w:type="spellStart"/>
            <w:r>
              <w:t>zusam</w:t>
            </w:r>
            <w:proofErr w:type="spellEnd"/>
            <w:r>
              <w:t xml:space="preserve"> zu </w:t>
            </w:r>
            <w:proofErr w:type="spellStart"/>
            <w:r>
              <w:t>globen</w:t>
            </w:r>
            <w:proofErr w:type="spellEnd"/>
          </w:p>
        </w:tc>
      </w:tr>
      <w:tr w:rsidR="00771040" w14:paraId="1D842D46" w14:textId="77777777" w:rsidTr="00771040">
        <w:trPr>
          <w:tblCellSpacing w:w="15" w:type="dxa"/>
        </w:trPr>
        <w:tc>
          <w:tcPr>
            <w:tcW w:w="0" w:type="auto"/>
            <w:vAlign w:val="center"/>
            <w:hideMark/>
          </w:tcPr>
          <w:p w14:paraId="2D75BD4A" w14:textId="77777777" w:rsidR="00771040" w:rsidRDefault="00771040">
            <w:r>
              <w:t xml:space="preserve">haben mit </w:t>
            </w:r>
            <w:proofErr w:type="spellStart"/>
            <w:r>
              <w:t>vol</w:t>
            </w:r>
            <w:proofErr w:type="spellEnd"/>
            <w:r>
              <w:t>-</w:t>
            </w:r>
          </w:p>
        </w:tc>
        <w:tc>
          <w:tcPr>
            <w:tcW w:w="0" w:type="auto"/>
            <w:vAlign w:val="center"/>
            <w:hideMark/>
          </w:tcPr>
          <w:p w14:paraId="18EB7F6D" w14:textId="77777777" w:rsidR="00771040" w:rsidRDefault="00771040">
            <w:r>
              <w:t xml:space="preserve">Auch wie </w:t>
            </w:r>
            <w:proofErr w:type="spellStart"/>
            <w:r>
              <w:t>sy</w:t>
            </w:r>
            <w:proofErr w:type="spellEnd"/>
            <w:r>
              <w:t xml:space="preserve"> mit den </w:t>
            </w:r>
            <w:proofErr w:type="spellStart"/>
            <w:r>
              <w:t>leütten</w:t>
            </w:r>
            <w:proofErr w:type="spellEnd"/>
            <w:r>
              <w:t xml:space="preserve"> toben</w:t>
            </w:r>
          </w:p>
        </w:tc>
      </w:tr>
      <w:tr w:rsidR="00771040" w14:paraId="189EF34B" w14:textId="77777777" w:rsidTr="00771040">
        <w:trPr>
          <w:tblCellSpacing w:w="15" w:type="dxa"/>
        </w:trPr>
        <w:tc>
          <w:tcPr>
            <w:tcW w:w="0" w:type="auto"/>
            <w:vAlign w:val="center"/>
            <w:hideMark/>
          </w:tcPr>
          <w:p w14:paraId="72C9A481" w14:textId="77777777" w:rsidR="00771040" w:rsidRDefault="00771040">
            <w:proofErr w:type="spellStart"/>
            <w:r>
              <w:t>lem</w:t>
            </w:r>
            <w:proofErr w:type="spellEnd"/>
            <w:r>
              <w:t xml:space="preserve"> nutz/ oder</w:t>
            </w:r>
          </w:p>
        </w:tc>
        <w:tc>
          <w:tcPr>
            <w:tcW w:w="0" w:type="auto"/>
            <w:vAlign w:val="center"/>
            <w:hideMark/>
          </w:tcPr>
          <w:p w14:paraId="3CB8CD0B" w14:textId="77777777" w:rsidR="00771040" w:rsidRDefault="00771040">
            <w:r>
              <w:t xml:space="preserve">Die man zu </w:t>
            </w:r>
            <w:proofErr w:type="spellStart"/>
            <w:r>
              <w:t>jn</w:t>
            </w:r>
            <w:proofErr w:type="spellEnd"/>
            <w:r>
              <w:t xml:space="preserve"> jagt in der </w:t>
            </w:r>
            <w:proofErr w:type="spellStart"/>
            <w:r>
              <w:t>beycht</w:t>
            </w:r>
            <w:proofErr w:type="spellEnd"/>
          </w:p>
        </w:tc>
      </w:tr>
      <w:tr w:rsidR="00771040" w14:paraId="300218C7" w14:textId="77777777" w:rsidTr="00771040">
        <w:trPr>
          <w:tblCellSpacing w:w="15" w:type="dxa"/>
        </w:trPr>
        <w:tc>
          <w:tcPr>
            <w:tcW w:w="0" w:type="auto"/>
            <w:vAlign w:val="center"/>
            <w:hideMark/>
          </w:tcPr>
          <w:p w14:paraId="24E844FC" w14:textId="77777777" w:rsidR="00771040" w:rsidRDefault="00771040">
            <w:r>
              <w:t>im bann seyn</w:t>
            </w:r>
          </w:p>
        </w:tc>
        <w:tc>
          <w:tcPr>
            <w:tcW w:w="0" w:type="auto"/>
            <w:vAlign w:val="center"/>
            <w:hideMark/>
          </w:tcPr>
          <w:p w14:paraId="7DAB4EFC" w14:textId="77777777" w:rsidR="00771040" w:rsidRDefault="00771040">
            <w:r>
              <w:t xml:space="preserve">Die </w:t>
            </w:r>
            <w:proofErr w:type="spellStart"/>
            <w:r>
              <w:t>etwann</w:t>
            </w:r>
            <w:proofErr w:type="spellEnd"/>
            <w:r>
              <w:t xml:space="preserve"> </w:t>
            </w:r>
            <w:proofErr w:type="spellStart"/>
            <w:r>
              <w:t>gessen</w:t>
            </w:r>
            <w:proofErr w:type="spellEnd"/>
            <w:r>
              <w:t xml:space="preserve"> </w:t>
            </w:r>
            <w:proofErr w:type="spellStart"/>
            <w:r>
              <w:t>hond</w:t>
            </w:r>
            <w:proofErr w:type="spellEnd"/>
            <w:r>
              <w:t xml:space="preserve"> </w:t>
            </w:r>
            <w:proofErr w:type="spellStart"/>
            <w:r>
              <w:t>villeycht</w:t>
            </w:r>
            <w:proofErr w:type="spellEnd"/>
          </w:p>
        </w:tc>
      </w:tr>
      <w:tr w:rsidR="00771040" w14:paraId="55427D7F" w14:textId="77777777" w:rsidTr="00771040">
        <w:trPr>
          <w:tblCellSpacing w:w="15" w:type="dxa"/>
        </w:trPr>
        <w:tc>
          <w:tcPr>
            <w:tcW w:w="0" w:type="auto"/>
            <w:vAlign w:val="center"/>
            <w:hideMark/>
          </w:tcPr>
          <w:p w14:paraId="5B7D4E40" w14:textId="77777777" w:rsidR="00771040" w:rsidRDefault="00771040">
            <w:r>
              <w:t>Gib gelt oder</w:t>
            </w:r>
          </w:p>
        </w:tc>
        <w:tc>
          <w:tcPr>
            <w:tcW w:w="0" w:type="auto"/>
            <w:vAlign w:val="center"/>
            <w:hideMark/>
          </w:tcPr>
          <w:p w14:paraId="712FE3C9" w14:textId="77777777" w:rsidR="00771040" w:rsidRDefault="00771040">
            <w:proofErr w:type="spellStart"/>
            <w:r>
              <w:t>Flaysch</w:t>
            </w:r>
            <w:proofErr w:type="spellEnd"/>
            <w:r>
              <w:t xml:space="preserve"> oder </w:t>
            </w:r>
            <w:proofErr w:type="spellStart"/>
            <w:r>
              <w:t>ayer</w:t>
            </w:r>
            <w:proofErr w:type="spellEnd"/>
            <w:r>
              <w:t xml:space="preserve"> in der </w:t>
            </w:r>
            <w:proofErr w:type="spellStart"/>
            <w:r>
              <w:t>vasten</w:t>
            </w:r>
            <w:proofErr w:type="spellEnd"/>
          </w:p>
        </w:tc>
      </w:tr>
      <w:tr w:rsidR="00771040" w14:paraId="30B8B9B1" w14:textId="77777777" w:rsidTr="00771040">
        <w:trPr>
          <w:tblCellSpacing w:w="15" w:type="dxa"/>
        </w:trPr>
        <w:tc>
          <w:tcPr>
            <w:tcW w:w="0" w:type="auto"/>
            <w:vAlign w:val="center"/>
            <w:hideMark/>
          </w:tcPr>
          <w:p w14:paraId="72D54521" w14:textId="77777777" w:rsidR="00771040" w:rsidRDefault="00771040">
            <w:proofErr w:type="spellStart"/>
            <w:r>
              <w:t>blut</w:t>
            </w:r>
            <w:proofErr w:type="spellEnd"/>
            <w:r>
              <w:t>.</w:t>
            </w:r>
          </w:p>
        </w:tc>
        <w:tc>
          <w:tcPr>
            <w:tcW w:w="0" w:type="auto"/>
            <w:vAlign w:val="center"/>
            <w:hideMark/>
          </w:tcPr>
          <w:p w14:paraId="7AC9F494" w14:textId="77777777" w:rsidR="00771040" w:rsidRDefault="00771040">
            <w:r>
              <w:t xml:space="preserve">Das </w:t>
            </w:r>
            <w:proofErr w:type="spellStart"/>
            <w:r>
              <w:t>thond</w:t>
            </w:r>
            <w:proofErr w:type="spellEnd"/>
            <w:r>
              <w:t xml:space="preserve"> </w:t>
            </w:r>
            <w:proofErr w:type="spellStart"/>
            <w:r>
              <w:t>sy</w:t>
            </w:r>
            <w:proofErr w:type="spellEnd"/>
            <w:r>
              <w:t xml:space="preserve"> also </w:t>
            </w:r>
            <w:proofErr w:type="spellStart"/>
            <w:r>
              <w:t>scharpff</w:t>
            </w:r>
            <w:proofErr w:type="spellEnd"/>
            <w:r>
              <w:t xml:space="preserve"> antasten</w:t>
            </w:r>
          </w:p>
        </w:tc>
      </w:tr>
      <w:tr w:rsidR="00771040" w14:paraId="1EEBFDA4" w14:textId="77777777" w:rsidTr="00771040">
        <w:trPr>
          <w:tblCellSpacing w:w="15" w:type="dxa"/>
        </w:trPr>
        <w:tc>
          <w:tcPr>
            <w:tcW w:w="0" w:type="auto"/>
            <w:vAlign w:val="center"/>
            <w:hideMark/>
          </w:tcPr>
          <w:p w14:paraId="39B892BE" w14:textId="77777777" w:rsidR="00771040" w:rsidRDefault="00771040">
            <w:proofErr w:type="spellStart"/>
            <w:r>
              <w:t>Mer</w:t>
            </w:r>
            <w:proofErr w:type="spellEnd"/>
            <w:r>
              <w:t xml:space="preserve"> du </w:t>
            </w:r>
            <w:proofErr w:type="spellStart"/>
            <w:r>
              <w:t>byst</w:t>
            </w:r>
            <w:proofErr w:type="spellEnd"/>
          </w:p>
        </w:tc>
        <w:tc>
          <w:tcPr>
            <w:tcW w:w="0" w:type="auto"/>
            <w:vAlign w:val="center"/>
            <w:hideMark/>
          </w:tcPr>
          <w:p w14:paraId="78E25BE3" w14:textId="77777777" w:rsidR="00771040" w:rsidRDefault="00771040">
            <w:r>
              <w:t xml:space="preserve">Als </w:t>
            </w:r>
            <w:proofErr w:type="spellStart"/>
            <w:r>
              <w:t>hett</w:t>
            </w:r>
            <w:proofErr w:type="spellEnd"/>
            <w:r>
              <w:t xml:space="preserve"> </w:t>
            </w:r>
            <w:proofErr w:type="spellStart"/>
            <w:r>
              <w:t>ainer</w:t>
            </w:r>
            <w:proofErr w:type="spellEnd"/>
            <w:r>
              <w:t xml:space="preserve"> </w:t>
            </w:r>
            <w:proofErr w:type="spellStart"/>
            <w:r>
              <w:t>ain</w:t>
            </w:r>
            <w:proofErr w:type="spellEnd"/>
            <w:r>
              <w:t xml:space="preserve"> </w:t>
            </w:r>
            <w:proofErr w:type="spellStart"/>
            <w:r>
              <w:t>mord</w:t>
            </w:r>
            <w:proofErr w:type="spellEnd"/>
            <w:r>
              <w:t xml:space="preserve"> gethan</w:t>
            </w:r>
          </w:p>
        </w:tc>
      </w:tr>
      <w:tr w:rsidR="00771040" w14:paraId="3EBA8438" w14:textId="77777777" w:rsidTr="00771040">
        <w:trPr>
          <w:tblCellSpacing w:w="15" w:type="dxa"/>
        </w:trPr>
        <w:tc>
          <w:tcPr>
            <w:tcW w:w="0" w:type="auto"/>
            <w:vAlign w:val="center"/>
            <w:hideMark/>
          </w:tcPr>
          <w:p w14:paraId="5E6E3EE3" w14:textId="77777777" w:rsidR="00771040" w:rsidRDefault="00771040">
            <w:r>
              <w:t>dem Pfarrer</w:t>
            </w:r>
          </w:p>
        </w:tc>
        <w:tc>
          <w:tcPr>
            <w:tcW w:w="0" w:type="auto"/>
            <w:vAlign w:val="center"/>
            <w:hideMark/>
          </w:tcPr>
          <w:p w14:paraId="466F8127" w14:textId="77777777" w:rsidR="00771040" w:rsidRDefault="00771040">
            <w:r>
              <w:t xml:space="preserve">Auch wie </w:t>
            </w:r>
            <w:proofErr w:type="spellStart"/>
            <w:r>
              <w:t>sy</w:t>
            </w:r>
            <w:proofErr w:type="spellEnd"/>
            <w:r>
              <w:t xml:space="preserve"> </w:t>
            </w:r>
            <w:proofErr w:type="spellStart"/>
            <w:r>
              <w:t>vmbgend</w:t>
            </w:r>
            <w:proofErr w:type="spellEnd"/>
            <w:r>
              <w:t xml:space="preserve"> mit dem </w:t>
            </w:r>
            <w:proofErr w:type="spellStart"/>
            <w:r>
              <w:t>ban</w:t>
            </w:r>
            <w:proofErr w:type="spellEnd"/>
          </w:p>
        </w:tc>
      </w:tr>
      <w:tr w:rsidR="00771040" w14:paraId="6B447970" w14:textId="77777777" w:rsidTr="00771040">
        <w:trPr>
          <w:tblCellSpacing w:w="15" w:type="dxa"/>
        </w:trPr>
        <w:tc>
          <w:tcPr>
            <w:tcW w:w="0" w:type="auto"/>
            <w:vAlign w:val="center"/>
            <w:hideMark/>
          </w:tcPr>
          <w:p w14:paraId="146F2406" w14:textId="77777777" w:rsidR="00771040" w:rsidRDefault="00771040">
            <w:r>
              <w:t xml:space="preserve">14. </w:t>
            </w:r>
            <w:proofErr w:type="spellStart"/>
            <w:r>
              <w:t>pfenning</w:t>
            </w:r>
            <w:proofErr w:type="spellEnd"/>
          </w:p>
        </w:tc>
        <w:tc>
          <w:tcPr>
            <w:tcW w:w="0" w:type="auto"/>
            <w:vAlign w:val="center"/>
            <w:hideMark/>
          </w:tcPr>
          <w:p w14:paraId="06C5BF31" w14:textId="77777777" w:rsidR="00771040" w:rsidRDefault="00771040">
            <w:r>
              <w:t xml:space="preserve">Wie </w:t>
            </w:r>
            <w:proofErr w:type="spellStart"/>
            <w:r>
              <w:t>sy</w:t>
            </w:r>
            <w:proofErr w:type="spellEnd"/>
            <w:r>
              <w:t xml:space="preserve"> </w:t>
            </w:r>
            <w:proofErr w:type="spellStart"/>
            <w:r>
              <w:t>jn</w:t>
            </w:r>
            <w:proofErr w:type="spellEnd"/>
            <w:r>
              <w:t xml:space="preserve"> </w:t>
            </w:r>
            <w:proofErr w:type="spellStart"/>
            <w:r>
              <w:t>bschweren</w:t>
            </w:r>
            <w:proofErr w:type="spellEnd"/>
            <w:r>
              <w:t xml:space="preserve"> </w:t>
            </w:r>
            <w:proofErr w:type="spellStart"/>
            <w:r>
              <w:t>vnd</w:t>
            </w:r>
            <w:proofErr w:type="spellEnd"/>
            <w:r>
              <w:t xml:space="preserve"> </w:t>
            </w:r>
            <w:proofErr w:type="spellStart"/>
            <w:r>
              <w:t>vernewren</w:t>
            </w:r>
            <w:proofErr w:type="spellEnd"/>
          </w:p>
        </w:tc>
      </w:tr>
      <w:tr w:rsidR="00771040" w14:paraId="089D6913" w14:textId="77777777" w:rsidTr="00771040">
        <w:trPr>
          <w:tblCellSpacing w:w="15" w:type="dxa"/>
        </w:trPr>
        <w:tc>
          <w:tcPr>
            <w:tcW w:w="0" w:type="auto"/>
            <w:vAlign w:val="center"/>
            <w:hideMark/>
          </w:tcPr>
          <w:p w14:paraId="3CF3B832" w14:textId="77777777" w:rsidR="00771040" w:rsidRDefault="00771040">
            <w:proofErr w:type="spellStart"/>
            <w:r>
              <w:t>schulig</w:t>
            </w:r>
            <w:proofErr w:type="spellEnd"/>
            <w:r>
              <w:t>/ löst</w:t>
            </w:r>
          </w:p>
        </w:tc>
        <w:tc>
          <w:tcPr>
            <w:tcW w:w="0" w:type="auto"/>
            <w:vAlign w:val="center"/>
            <w:hideMark/>
          </w:tcPr>
          <w:p w14:paraId="6CEE2F67" w14:textId="77777777" w:rsidR="00771040" w:rsidRDefault="00771040">
            <w:r>
              <w:t xml:space="preserve">Auch wie das arme </w:t>
            </w:r>
            <w:proofErr w:type="spellStart"/>
            <w:r>
              <w:t>volck</w:t>
            </w:r>
            <w:proofErr w:type="spellEnd"/>
            <w:r>
              <w:t xml:space="preserve"> </w:t>
            </w:r>
            <w:proofErr w:type="spellStart"/>
            <w:r>
              <w:t>sy</w:t>
            </w:r>
            <w:proofErr w:type="spellEnd"/>
            <w:r>
              <w:t xml:space="preserve"> </w:t>
            </w:r>
            <w:proofErr w:type="spellStart"/>
            <w:r>
              <w:t>stewren</w:t>
            </w:r>
            <w:proofErr w:type="spellEnd"/>
          </w:p>
        </w:tc>
      </w:tr>
      <w:tr w:rsidR="00771040" w14:paraId="243FFF58" w14:textId="77777777" w:rsidTr="00771040">
        <w:trPr>
          <w:tblCellSpacing w:w="15" w:type="dxa"/>
        </w:trPr>
        <w:tc>
          <w:tcPr>
            <w:tcW w:w="0" w:type="auto"/>
            <w:vAlign w:val="center"/>
            <w:hideMark/>
          </w:tcPr>
          <w:p w14:paraId="19D4ABB0" w14:textId="77777777" w:rsidR="00771040" w:rsidRDefault="00771040">
            <w:r>
              <w:t xml:space="preserve">du dich </w:t>
            </w:r>
            <w:proofErr w:type="spellStart"/>
            <w:r>
              <w:t>nit</w:t>
            </w:r>
            <w:proofErr w:type="spellEnd"/>
            <w:r>
              <w:t xml:space="preserve"> so</w:t>
            </w:r>
          </w:p>
        </w:tc>
        <w:tc>
          <w:tcPr>
            <w:tcW w:w="0" w:type="auto"/>
            <w:vAlign w:val="center"/>
            <w:hideMark/>
          </w:tcPr>
          <w:p w14:paraId="0ECB31BE" w14:textId="77777777" w:rsidR="00771040" w:rsidRDefault="00771040">
            <w:r>
              <w:t xml:space="preserve">Auch mit dem </w:t>
            </w:r>
            <w:proofErr w:type="spellStart"/>
            <w:r>
              <w:t>gwild</w:t>
            </w:r>
            <w:proofErr w:type="spellEnd"/>
            <w:r>
              <w:t xml:space="preserve"> </w:t>
            </w:r>
            <w:proofErr w:type="spellStart"/>
            <w:r>
              <w:t>vnd</w:t>
            </w:r>
            <w:proofErr w:type="spellEnd"/>
            <w:r>
              <w:t xml:space="preserve"> dem </w:t>
            </w:r>
            <w:proofErr w:type="spellStart"/>
            <w:r>
              <w:t>gejayt</w:t>
            </w:r>
            <w:proofErr w:type="spellEnd"/>
          </w:p>
        </w:tc>
      </w:tr>
      <w:tr w:rsidR="00771040" w14:paraId="2C198AEB" w14:textId="77777777" w:rsidTr="00771040">
        <w:trPr>
          <w:tblCellSpacing w:w="15" w:type="dxa"/>
        </w:trPr>
        <w:tc>
          <w:tcPr>
            <w:tcW w:w="0" w:type="auto"/>
            <w:vAlign w:val="center"/>
            <w:hideMark/>
          </w:tcPr>
          <w:p w14:paraId="4633AB16" w14:textId="77777777" w:rsidR="00771040" w:rsidRDefault="00771040">
            <w:r>
              <w:t>thun wir dich</w:t>
            </w:r>
          </w:p>
        </w:tc>
        <w:tc>
          <w:tcPr>
            <w:tcW w:w="0" w:type="auto"/>
            <w:vAlign w:val="center"/>
            <w:hideMark/>
          </w:tcPr>
          <w:p w14:paraId="473735D8" w14:textId="77777777" w:rsidR="00771040" w:rsidRDefault="00771040">
            <w:proofErr w:type="spellStart"/>
            <w:r>
              <w:t>Thund</w:t>
            </w:r>
            <w:proofErr w:type="spellEnd"/>
            <w:r>
              <w:t xml:space="preserve"> </w:t>
            </w:r>
            <w:proofErr w:type="spellStart"/>
            <w:r>
              <w:t>sy</w:t>
            </w:r>
            <w:proofErr w:type="spellEnd"/>
            <w:r>
              <w:t xml:space="preserve"> </w:t>
            </w:r>
            <w:proofErr w:type="spellStart"/>
            <w:r>
              <w:t>jn</w:t>
            </w:r>
            <w:proofErr w:type="spellEnd"/>
            <w:r>
              <w:t xml:space="preserve"> schaden am </w:t>
            </w:r>
            <w:proofErr w:type="spellStart"/>
            <w:r>
              <w:t>gedrayt</w:t>
            </w:r>
            <w:proofErr w:type="spellEnd"/>
          </w:p>
        </w:tc>
      </w:tr>
      <w:tr w:rsidR="00771040" w14:paraId="509CF1CB" w14:textId="77777777" w:rsidTr="00771040">
        <w:trPr>
          <w:tblCellSpacing w:w="15" w:type="dxa"/>
        </w:trPr>
        <w:tc>
          <w:tcPr>
            <w:tcW w:w="0" w:type="auto"/>
            <w:vAlign w:val="center"/>
            <w:hideMark/>
          </w:tcPr>
          <w:p w14:paraId="6AF31EFA" w14:textId="77777777" w:rsidR="00771040" w:rsidRDefault="00771040">
            <w:proofErr w:type="spellStart"/>
            <w:r>
              <w:t>inn</w:t>
            </w:r>
            <w:proofErr w:type="spellEnd"/>
            <w:r>
              <w:t xml:space="preserve"> schweren</w:t>
            </w:r>
          </w:p>
        </w:tc>
        <w:tc>
          <w:tcPr>
            <w:tcW w:w="0" w:type="auto"/>
            <w:vAlign w:val="center"/>
            <w:hideMark/>
          </w:tcPr>
          <w:p w14:paraId="0BF85336" w14:textId="77777777" w:rsidR="00771040" w:rsidRDefault="00771040">
            <w:r>
              <w:t xml:space="preserve">Halten </w:t>
            </w:r>
            <w:proofErr w:type="spellStart"/>
            <w:r>
              <w:t>rawber</w:t>
            </w:r>
            <w:proofErr w:type="spellEnd"/>
            <w:r>
              <w:t xml:space="preserve"> in </w:t>
            </w:r>
            <w:proofErr w:type="spellStart"/>
            <w:r>
              <w:t>jren</w:t>
            </w:r>
            <w:proofErr w:type="spellEnd"/>
            <w:r>
              <w:t xml:space="preserve"> flecken</w:t>
            </w:r>
          </w:p>
        </w:tc>
      </w:tr>
      <w:tr w:rsidR="00771040" w14:paraId="22F77543" w14:textId="77777777" w:rsidTr="00771040">
        <w:trPr>
          <w:tblCellSpacing w:w="15" w:type="dxa"/>
        </w:trPr>
        <w:tc>
          <w:tcPr>
            <w:tcW w:w="0" w:type="auto"/>
            <w:vAlign w:val="center"/>
            <w:hideMark/>
          </w:tcPr>
          <w:p w14:paraId="2FF4D4E9" w14:textId="77777777" w:rsidR="00771040" w:rsidRDefault="00771040">
            <w:r>
              <w:t>bann.</w:t>
            </w:r>
          </w:p>
        </w:tc>
        <w:tc>
          <w:tcPr>
            <w:tcW w:w="0" w:type="auto"/>
            <w:vAlign w:val="center"/>
            <w:hideMark/>
          </w:tcPr>
          <w:p w14:paraId="5E98B227" w14:textId="77777777" w:rsidR="00771040" w:rsidRDefault="00771040">
            <w:r>
              <w:t xml:space="preserve">Die </w:t>
            </w:r>
            <w:proofErr w:type="spellStart"/>
            <w:r>
              <w:t>rawben</w:t>
            </w:r>
            <w:proofErr w:type="spellEnd"/>
            <w:r>
              <w:t xml:space="preserve"> </w:t>
            </w:r>
            <w:proofErr w:type="spellStart"/>
            <w:r>
              <w:t>mörden</w:t>
            </w:r>
            <w:proofErr w:type="spellEnd"/>
            <w:r>
              <w:t xml:space="preserve"> </w:t>
            </w:r>
            <w:proofErr w:type="spellStart"/>
            <w:r>
              <w:t>stöcken</w:t>
            </w:r>
            <w:proofErr w:type="spellEnd"/>
            <w:r>
              <w:t xml:space="preserve"> </w:t>
            </w:r>
            <w:proofErr w:type="spellStart"/>
            <w:r>
              <w:t>blöcken</w:t>
            </w:r>
            <w:proofErr w:type="spellEnd"/>
          </w:p>
        </w:tc>
      </w:tr>
      <w:tr w:rsidR="00771040" w14:paraId="09FF2BFA" w14:textId="77777777" w:rsidTr="00771040">
        <w:trPr>
          <w:tblCellSpacing w:w="15" w:type="dxa"/>
        </w:trPr>
        <w:tc>
          <w:tcPr>
            <w:tcW w:w="0" w:type="auto"/>
            <w:vAlign w:val="center"/>
            <w:hideMark/>
          </w:tcPr>
          <w:p w14:paraId="0A5A3ED2" w14:textId="77777777" w:rsidR="00771040" w:rsidRDefault="00771040">
            <w:r>
              <w:t xml:space="preserve">Die hirten </w:t>
            </w:r>
            <w:proofErr w:type="spellStart"/>
            <w:r>
              <w:t>hal</w:t>
            </w:r>
            <w:proofErr w:type="spellEnd"/>
          </w:p>
        </w:tc>
        <w:tc>
          <w:tcPr>
            <w:tcW w:w="0" w:type="auto"/>
            <w:vAlign w:val="center"/>
            <w:hideMark/>
          </w:tcPr>
          <w:p w14:paraId="4328A999" w14:textId="77777777" w:rsidR="00771040" w:rsidRDefault="00771040">
            <w:r>
              <w:t xml:space="preserve">Auch </w:t>
            </w:r>
            <w:proofErr w:type="spellStart"/>
            <w:r>
              <w:t>füren</w:t>
            </w:r>
            <w:proofErr w:type="spellEnd"/>
            <w:r>
              <w:t xml:space="preserve"> Bischoff krieg mit trutz</w:t>
            </w:r>
          </w:p>
        </w:tc>
      </w:tr>
      <w:tr w:rsidR="00771040" w14:paraId="7C17987D" w14:textId="77777777" w:rsidTr="00771040">
        <w:trPr>
          <w:tblCellSpacing w:w="15" w:type="dxa"/>
        </w:trPr>
        <w:tc>
          <w:tcPr>
            <w:tcW w:w="0" w:type="auto"/>
            <w:vAlign w:val="center"/>
            <w:hideMark/>
          </w:tcPr>
          <w:p w14:paraId="1D46BDAF" w14:textId="77777777" w:rsidR="00771040" w:rsidRDefault="00771040">
            <w:proofErr w:type="spellStart"/>
            <w:r>
              <w:t>ten</w:t>
            </w:r>
            <w:proofErr w:type="spellEnd"/>
            <w:r>
              <w:t xml:space="preserve"> Wolff in</w:t>
            </w:r>
          </w:p>
        </w:tc>
        <w:tc>
          <w:tcPr>
            <w:tcW w:w="0" w:type="auto"/>
            <w:vAlign w:val="center"/>
            <w:hideMark/>
          </w:tcPr>
          <w:p w14:paraId="3DE7AE54" w14:textId="77777777" w:rsidR="00771040" w:rsidRDefault="00771040">
            <w:proofErr w:type="spellStart"/>
            <w:r>
              <w:t>Vergiessen</w:t>
            </w:r>
            <w:proofErr w:type="spellEnd"/>
            <w:r>
              <w:t xml:space="preserve"> </w:t>
            </w:r>
            <w:proofErr w:type="spellStart"/>
            <w:r>
              <w:t>vil</w:t>
            </w:r>
            <w:proofErr w:type="spellEnd"/>
            <w:r>
              <w:t xml:space="preserve"> Christliches </w:t>
            </w:r>
            <w:proofErr w:type="spellStart"/>
            <w:r>
              <w:t>bluts</w:t>
            </w:r>
            <w:proofErr w:type="spellEnd"/>
          </w:p>
        </w:tc>
      </w:tr>
      <w:tr w:rsidR="00771040" w14:paraId="3B787DBD" w14:textId="77777777" w:rsidTr="00771040">
        <w:trPr>
          <w:tblCellSpacing w:w="15" w:type="dxa"/>
        </w:trPr>
        <w:tc>
          <w:tcPr>
            <w:tcW w:w="0" w:type="auto"/>
            <w:vAlign w:val="center"/>
            <w:hideMark/>
          </w:tcPr>
          <w:p w14:paraId="3041FAA8" w14:textId="77777777" w:rsidR="00771040" w:rsidRDefault="00771040">
            <w:proofErr w:type="spellStart"/>
            <w:r>
              <w:t>jren</w:t>
            </w:r>
            <w:proofErr w:type="spellEnd"/>
            <w:r>
              <w:t xml:space="preserve"> </w:t>
            </w:r>
            <w:proofErr w:type="spellStart"/>
            <w:r>
              <w:t>hütten</w:t>
            </w:r>
            <w:proofErr w:type="spellEnd"/>
          </w:p>
        </w:tc>
        <w:tc>
          <w:tcPr>
            <w:tcW w:w="0" w:type="auto"/>
            <w:vAlign w:val="center"/>
            <w:hideMark/>
          </w:tcPr>
          <w:p w14:paraId="6E39D39F" w14:textId="77777777" w:rsidR="00771040" w:rsidRDefault="00771040">
            <w:r>
              <w:t xml:space="preserve">Machen </w:t>
            </w:r>
            <w:proofErr w:type="spellStart"/>
            <w:r>
              <w:t>ellend</w:t>
            </w:r>
            <w:proofErr w:type="spellEnd"/>
            <w:r>
              <w:t xml:space="preserve"> </w:t>
            </w:r>
            <w:proofErr w:type="spellStart"/>
            <w:r>
              <w:t>witwen</w:t>
            </w:r>
            <w:proofErr w:type="spellEnd"/>
            <w:r>
              <w:t xml:space="preserve"> </w:t>
            </w:r>
            <w:proofErr w:type="spellStart"/>
            <w:r>
              <w:t>vnd</w:t>
            </w:r>
            <w:proofErr w:type="spellEnd"/>
            <w:r>
              <w:t xml:space="preserve"> </w:t>
            </w:r>
            <w:proofErr w:type="spellStart"/>
            <w:r>
              <w:t>waysen</w:t>
            </w:r>
            <w:proofErr w:type="spellEnd"/>
          </w:p>
        </w:tc>
      </w:tr>
      <w:tr w:rsidR="00771040" w14:paraId="073531EE" w14:textId="77777777" w:rsidTr="00771040">
        <w:trPr>
          <w:tblCellSpacing w:w="15" w:type="dxa"/>
        </w:trPr>
        <w:tc>
          <w:tcPr>
            <w:tcW w:w="0" w:type="auto"/>
            <w:vAlign w:val="center"/>
            <w:hideMark/>
          </w:tcPr>
          <w:p w14:paraId="187C829F" w14:textId="77777777" w:rsidR="00771040" w:rsidRDefault="00771040">
            <w:proofErr w:type="spellStart"/>
            <w:r>
              <w:t>Hyrtten</w:t>
            </w:r>
            <w:proofErr w:type="spellEnd"/>
            <w:r>
              <w:t xml:space="preserve"> </w:t>
            </w:r>
            <w:proofErr w:type="spellStart"/>
            <w:r>
              <w:t>vnd</w:t>
            </w:r>
            <w:proofErr w:type="spellEnd"/>
          </w:p>
        </w:tc>
        <w:tc>
          <w:tcPr>
            <w:tcW w:w="0" w:type="auto"/>
            <w:vAlign w:val="center"/>
            <w:hideMark/>
          </w:tcPr>
          <w:p w14:paraId="7BABC1C2" w14:textId="77777777" w:rsidR="00771040" w:rsidRDefault="00771040">
            <w:proofErr w:type="spellStart"/>
            <w:r>
              <w:t>Dörffer</w:t>
            </w:r>
            <w:proofErr w:type="spellEnd"/>
            <w:r>
              <w:t xml:space="preserve"> verbrennen Stet </w:t>
            </w:r>
            <w:proofErr w:type="spellStart"/>
            <w:r>
              <w:t>zuraysen</w:t>
            </w:r>
            <w:proofErr w:type="spellEnd"/>
          </w:p>
        </w:tc>
      </w:tr>
      <w:tr w:rsidR="00771040" w14:paraId="4D18E9F9" w14:textId="77777777" w:rsidTr="00771040">
        <w:trPr>
          <w:tblCellSpacing w:w="15" w:type="dxa"/>
        </w:trPr>
        <w:tc>
          <w:tcPr>
            <w:tcW w:w="0" w:type="auto"/>
            <w:vMerge w:val="restart"/>
            <w:vAlign w:val="center"/>
            <w:hideMark/>
          </w:tcPr>
          <w:p w14:paraId="1EC93415" w14:textId="77777777" w:rsidR="00771040" w:rsidRDefault="00771040">
            <w:proofErr w:type="spellStart"/>
            <w:r>
              <w:t>metzger</w:t>
            </w:r>
            <w:proofErr w:type="spellEnd"/>
            <w:r>
              <w:t>.</w:t>
            </w:r>
          </w:p>
        </w:tc>
        <w:tc>
          <w:tcPr>
            <w:tcW w:w="0" w:type="auto"/>
            <w:vAlign w:val="center"/>
            <w:hideMark/>
          </w:tcPr>
          <w:p w14:paraId="27DFBB15" w14:textId="77777777" w:rsidR="00771040" w:rsidRDefault="00771040">
            <w:r>
              <w:t xml:space="preserve">Die </w:t>
            </w:r>
            <w:proofErr w:type="spellStart"/>
            <w:r>
              <w:t>leüt</w:t>
            </w:r>
            <w:proofErr w:type="spellEnd"/>
            <w:r>
              <w:t xml:space="preserve"> verderben schätzen pressen</w:t>
            </w:r>
          </w:p>
        </w:tc>
      </w:tr>
      <w:tr w:rsidR="00771040" w14:paraId="38FCD7C7" w14:textId="77777777" w:rsidTr="00771040">
        <w:trPr>
          <w:tblCellSpacing w:w="15" w:type="dxa"/>
        </w:trPr>
        <w:tc>
          <w:tcPr>
            <w:tcW w:w="0" w:type="auto"/>
            <w:vMerge/>
            <w:vAlign w:val="center"/>
            <w:hideMark/>
          </w:tcPr>
          <w:p w14:paraId="4FD4CB06" w14:textId="77777777" w:rsidR="00771040" w:rsidRDefault="00771040">
            <w:pPr>
              <w:rPr>
                <w:szCs w:val="24"/>
              </w:rPr>
            </w:pPr>
          </w:p>
        </w:tc>
        <w:tc>
          <w:tcPr>
            <w:tcW w:w="0" w:type="auto"/>
            <w:vAlign w:val="center"/>
            <w:hideMark/>
          </w:tcPr>
          <w:p w14:paraId="317D8FA7" w14:textId="77777777" w:rsidR="00771040" w:rsidRDefault="00771040">
            <w:r>
              <w:t xml:space="preserve">Ich </w:t>
            </w:r>
            <w:proofErr w:type="spellStart"/>
            <w:r>
              <w:t>main</w:t>
            </w:r>
            <w:proofErr w:type="spellEnd"/>
            <w:r>
              <w:t xml:space="preserve"> das </w:t>
            </w:r>
            <w:proofErr w:type="spellStart"/>
            <w:r>
              <w:t>hayß</w:t>
            </w:r>
            <w:proofErr w:type="spellEnd"/>
            <w:r>
              <w:t xml:space="preserve"> die schaff gefressen</w:t>
            </w:r>
          </w:p>
        </w:tc>
      </w:tr>
      <w:tr w:rsidR="00771040" w14:paraId="207EC8B3" w14:textId="77777777" w:rsidTr="00771040">
        <w:trPr>
          <w:tblCellSpacing w:w="15" w:type="dxa"/>
        </w:trPr>
        <w:tc>
          <w:tcPr>
            <w:tcW w:w="0" w:type="auto"/>
            <w:vMerge/>
            <w:vAlign w:val="center"/>
            <w:hideMark/>
          </w:tcPr>
          <w:p w14:paraId="56EECC87" w14:textId="77777777" w:rsidR="00771040" w:rsidRDefault="00771040">
            <w:pPr>
              <w:rPr>
                <w:szCs w:val="24"/>
              </w:rPr>
            </w:pPr>
          </w:p>
        </w:tc>
        <w:tc>
          <w:tcPr>
            <w:tcW w:w="0" w:type="auto"/>
            <w:vAlign w:val="center"/>
            <w:hideMark/>
          </w:tcPr>
          <w:p w14:paraId="22292BB7" w14:textId="77777777" w:rsidR="00771040" w:rsidRDefault="00771040">
            <w:r>
              <w:t xml:space="preserve">Christus solch </w:t>
            </w:r>
            <w:proofErr w:type="spellStart"/>
            <w:r>
              <w:t>wolff</w:t>
            </w:r>
            <w:proofErr w:type="spellEnd"/>
            <w:r>
              <w:t xml:space="preserve"> verkündet hat</w:t>
            </w:r>
          </w:p>
        </w:tc>
      </w:tr>
      <w:tr w:rsidR="00771040" w14:paraId="0A8618C0" w14:textId="77777777" w:rsidTr="00771040">
        <w:trPr>
          <w:tblCellSpacing w:w="15" w:type="dxa"/>
        </w:trPr>
        <w:tc>
          <w:tcPr>
            <w:tcW w:w="0" w:type="auto"/>
            <w:vMerge w:val="restart"/>
            <w:vAlign w:val="center"/>
            <w:hideMark/>
          </w:tcPr>
          <w:p w14:paraId="3AE63DDD" w14:textId="77777777" w:rsidR="00771040" w:rsidRDefault="00771040">
            <w:proofErr w:type="spellStart"/>
            <w:r>
              <w:t>Matthei</w:t>
            </w:r>
            <w:proofErr w:type="spellEnd"/>
            <w:r>
              <w:t xml:space="preserve"> </w:t>
            </w:r>
            <w:proofErr w:type="spellStart"/>
            <w:r>
              <w:t>vij</w:t>
            </w:r>
            <w:proofErr w:type="spellEnd"/>
            <w:r>
              <w:t>.</w:t>
            </w:r>
          </w:p>
        </w:tc>
        <w:tc>
          <w:tcPr>
            <w:tcW w:w="0" w:type="auto"/>
            <w:vAlign w:val="center"/>
            <w:hideMark/>
          </w:tcPr>
          <w:p w14:paraId="2DE02206" w14:textId="77777777" w:rsidR="00771040" w:rsidRDefault="00771040">
            <w:proofErr w:type="spellStart"/>
            <w:r>
              <w:t>Matthei</w:t>
            </w:r>
            <w:proofErr w:type="spellEnd"/>
            <w:r>
              <w:t xml:space="preserve"> am </w:t>
            </w:r>
            <w:proofErr w:type="spellStart"/>
            <w:r>
              <w:t>sybenden</w:t>
            </w:r>
            <w:proofErr w:type="spellEnd"/>
            <w:r>
              <w:t xml:space="preserve"> es </w:t>
            </w:r>
            <w:proofErr w:type="spellStart"/>
            <w:r>
              <w:t>stat</w:t>
            </w:r>
            <w:proofErr w:type="spellEnd"/>
          </w:p>
        </w:tc>
      </w:tr>
      <w:tr w:rsidR="00771040" w14:paraId="452D5240" w14:textId="77777777" w:rsidTr="00771040">
        <w:trPr>
          <w:tblCellSpacing w:w="15" w:type="dxa"/>
        </w:trPr>
        <w:tc>
          <w:tcPr>
            <w:tcW w:w="0" w:type="auto"/>
            <w:vMerge/>
            <w:vAlign w:val="center"/>
            <w:hideMark/>
          </w:tcPr>
          <w:p w14:paraId="557025B0" w14:textId="77777777" w:rsidR="00771040" w:rsidRDefault="00771040">
            <w:pPr>
              <w:rPr>
                <w:szCs w:val="24"/>
              </w:rPr>
            </w:pPr>
          </w:p>
        </w:tc>
        <w:tc>
          <w:tcPr>
            <w:tcW w:w="0" w:type="auto"/>
            <w:vAlign w:val="center"/>
            <w:hideMark/>
          </w:tcPr>
          <w:p w14:paraId="4A62A3A8" w14:textId="77777777" w:rsidR="00771040" w:rsidRDefault="00771040">
            <w:proofErr w:type="spellStart"/>
            <w:r>
              <w:t>Secht</w:t>
            </w:r>
            <w:proofErr w:type="spellEnd"/>
            <w:r>
              <w:t xml:space="preserve"> euch für vor falschen Propheten</w:t>
            </w:r>
          </w:p>
        </w:tc>
      </w:tr>
      <w:tr w:rsidR="00771040" w14:paraId="7C47E02E" w14:textId="77777777" w:rsidTr="00771040">
        <w:trPr>
          <w:tblCellSpacing w:w="15" w:type="dxa"/>
        </w:trPr>
        <w:tc>
          <w:tcPr>
            <w:tcW w:w="0" w:type="auto"/>
            <w:vMerge/>
            <w:vAlign w:val="center"/>
            <w:hideMark/>
          </w:tcPr>
          <w:p w14:paraId="76B94281" w14:textId="77777777" w:rsidR="00771040" w:rsidRDefault="00771040">
            <w:pPr>
              <w:rPr>
                <w:szCs w:val="24"/>
              </w:rPr>
            </w:pPr>
          </w:p>
        </w:tc>
        <w:tc>
          <w:tcPr>
            <w:tcW w:w="0" w:type="auto"/>
            <w:vAlign w:val="center"/>
            <w:hideMark/>
          </w:tcPr>
          <w:p w14:paraId="3C39463A" w14:textId="77777777" w:rsidR="00771040" w:rsidRDefault="00771040">
            <w:r>
              <w:t xml:space="preserve">Die in </w:t>
            </w:r>
            <w:proofErr w:type="spellStart"/>
            <w:r>
              <w:t>Schaffsklaydern</w:t>
            </w:r>
            <w:proofErr w:type="spellEnd"/>
            <w:r>
              <w:t xml:space="preserve"> herein </w:t>
            </w:r>
            <w:proofErr w:type="spellStart"/>
            <w:r>
              <w:t>tretten</w:t>
            </w:r>
            <w:proofErr w:type="spellEnd"/>
          </w:p>
        </w:tc>
      </w:tr>
      <w:tr w:rsidR="00771040" w14:paraId="51B6BD50" w14:textId="77777777" w:rsidTr="00771040">
        <w:trPr>
          <w:tblCellSpacing w:w="15" w:type="dxa"/>
        </w:trPr>
        <w:tc>
          <w:tcPr>
            <w:tcW w:w="0" w:type="auto"/>
            <w:vMerge/>
            <w:vAlign w:val="center"/>
            <w:hideMark/>
          </w:tcPr>
          <w:p w14:paraId="6C703EFE" w14:textId="77777777" w:rsidR="00771040" w:rsidRDefault="00771040">
            <w:pPr>
              <w:rPr>
                <w:szCs w:val="24"/>
              </w:rPr>
            </w:pPr>
          </w:p>
        </w:tc>
        <w:tc>
          <w:tcPr>
            <w:tcW w:w="0" w:type="auto"/>
            <w:vAlign w:val="center"/>
            <w:hideMark/>
          </w:tcPr>
          <w:p w14:paraId="292D80E6" w14:textId="77777777" w:rsidR="00771040" w:rsidRDefault="00771040">
            <w:r>
              <w:t xml:space="preserve">Inwendig </w:t>
            </w:r>
            <w:proofErr w:type="spellStart"/>
            <w:r>
              <w:t>reyssend</w:t>
            </w:r>
            <w:proofErr w:type="spellEnd"/>
            <w:r>
              <w:t xml:space="preserve"> </w:t>
            </w:r>
            <w:proofErr w:type="spellStart"/>
            <w:r>
              <w:t>wolff</w:t>
            </w:r>
            <w:proofErr w:type="spellEnd"/>
            <w:r>
              <w:t xml:space="preserve"> </w:t>
            </w:r>
            <w:proofErr w:type="spellStart"/>
            <w:r>
              <w:t>erß</w:t>
            </w:r>
            <w:proofErr w:type="spellEnd"/>
            <w:r>
              <w:t xml:space="preserve"> nennet</w:t>
            </w:r>
          </w:p>
        </w:tc>
      </w:tr>
      <w:tr w:rsidR="00771040" w14:paraId="20B1443C" w14:textId="77777777" w:rsidTr="00771040">
        <w:trPr>
          <w:tblCellSpacing w:w="15" w:type="dxa"/>
        </w:trPr>
        <w:tc>
          <w:tcPr>
            <w:tcW w:w="0" w:type="auto"/>
            <w:vMerge/>
            <w:vAlign w:val="center"/>
            <w:hideMark/>
          </w:tcPr>
          <w:p w14:paraId="6A898405" w14:textId="77777777" w:rsidR="00771040" w:rsidRDefault="00771040">
            <w:pPr>
              <w:rPr>
                <w:szCs w:val="24"/>
              </w:rPr>
            </w:pPr>
          </w:p>
        </w:tc>
        <w:tc>
          <w:tcPr>
            <w:tcW w:w="0" w:type="auto"/>
            <w:vAlign w:val="center"/>
            <w:hideMark/>
          </w:tcPr>
          <w:p w14:paraId="389AAB7A" w14:textId="77777777" w:rsidR="00771040" w:rsidRDefault="00771040">
            <w:r>
              <w:t xml:space="preserve">An </w:t>
            </w:r>
            <w:proofErr w:type="spellStart"/>
            <w:r>
              <w:t>jren</w:t>
            </w:r>
            <w:proofErr w:type="spellEnd"/>
            <w:r>
              <w:t xml:space="preserve"> </w:t>
            </w:r>
            <w:proofErr w:type="spellStart"/>
            <w:r>
              <w:t>früchten</w:t>
            </w:r>
            <w:proofErr w:type="spellEnd"/>
            <w:r>
              <w:t xml:space="preserve"> </w:t>
            </w:r>
            <w:proofErr w:type="spellStart"/>
            <w:r>
              <w:t>sy</w:t>
            </w:r>
            <w:proofErr w:type="spellEnd"/>
            <w:r>
              <w:t xml:space="preserve"> erkennet</w:t>
            </w:r>
          </w:p>
        </w:tc>
      </w:tr>
      <w:tr w:rsidR="00771040" w14:paraId="1C8F61B8" w14:textId="77777777" w:rsidTr="00771040">
        <w:trPr>
          <w:tblCellSpacing w:w="15" w:type="dxa"/>
        </w:trPr>
        <w:tc>
          <w:tcPr>
            <w:tcW w:w="0" w:type="auto"/>
            <w:vMerge w:val="restart"/>
            <w:vAlign w:val="center"/>
            <w:hideMark/>
          </w:tcPr>
          <w:p w14:paraId="4B936E43" w14:textId="77777777" w:rsidR="00771040" w:rsidRDefault="00771040">
            <w:r>
              <w:t xml:space="preserve">Marci </w:t>
            </w:r>
            <w:proofErr w:type="spellStart"/>
            <w:r>
              <w:t>xij</w:t>
            </w:r>
            <w:proofErr w:type="spellEnd"/>
            <w:r>
              <w:t>.</w:t>
            </w:r>
          </w:p>
        </w:tc>
        <w:tc>
          <w:tcPr>
            <w:tcW w:w="0" w:type="auto"/>
            <w:vAlign w:val="center"/>
            <w:hideMark/>
          </w:tcPr>
          <w:p w14:paraId="71F9F094" w14:textId="77777777" w:rsidR="00771040" w:rsidRDefault="00771040">
            <w:r>
              <w:t xml:space="preserve">Marci am </w:t>
            </w:r>
            <w:proofErr w:type="spellStart"/>
            <w:r>
              <w:t>zwölfften</w:t>
            </w:r>
            <w:proofErr w:type="spellEnd"/>
            <w:r>
              <w:t xml:space="preserve"> </w:t>
            </w:r>
            <w:proofErr w:type="spellStart"/>
            <w:r>
              <w:t>erß</w:t>
            </w:r>
            <w:proofErr w:type="spellEnd"/>
            <w:r>
              <w:t xml:space="preserve"> </w:t>
            </w:r>
            <w:proofErr w:type="spellStart"/>
            <w:r>
              <w:t>erklerten</w:t>
            </w:r>
            <w:proofErr w:type="spellEnd"/>
          </w:p>
        </w:tc>
      </w:tr>
      <w:tr w:rsidR="00771040" w14:paraId="0CF9E57A" w14:textId="77777777" w:rsidTr="00771040">
        <w:trPr>
          <w:tblCellSpacing w:w="15" w:type="dxa"/>
        </w:trPr>
        <w:tc>
          <w:tcPr>
            <w:tcW w:w="0" w:type="auto"/>
            <w:vMerge/>
            <w:vAlign w:val="center"/>
            <w:hideMark/>
          </w:tcPr>
          <w:p w14:paraId="43A47E60" w14:textId="77777777" w:rsidR="00771040" w:rsidRDefault="00771040">
            <w:pPr>
              <w:rPr>
                <w:szCs w:val="24"/>
              </w:rPr>
            </w:pPr>
          </w:p>
        </w:tc>
        <w:tc>
          <w:tcPr>
            <w:tcW w:w="0" w:type="auto"/>
            <w:vAlign w:val="center"/>
            <w:hideMark/>
          </w:tcPr>
          <w:p w14:paraId="1890FB00" w14:textId="77777777" w:rsidR="00771040" w:rsidRDefault="00771040">
            <w:r>
              <w:t xml:space="preserve">Spricht habt acht </w:t>
            </w:r>
            <w:proofErr w:type="spellStart"/>
            <w:r>
              <w:t>auff</w:t>
            </w:r>
            <w:proofErr w:type="spellEnd"/>
            <w:r>
              <w:t xml:space="preserve"> die </w:t>
            </w:r>
            <w:proofErr w:type="spellStart"/>
            <w:r>
              <w:t>schrifftgelerten</w:t>
            </w:r>
            <w:proofErr w:type="spellEnd"/>
          </w:p>
        </w:tc>
      </w:tr>
      <w:tr w:rsidR="00771040" w14:paraId="36788018" w14:textId="77777777" w:rsidTr="00771040">
        <w:trPr>
          <w:tblCellSpacing w:w="15" w:type="dxa"/>
        </w:trPr>
        <w:tc>
          <w:tcPr>
            <w:tcW w:w="0" w:type="auto"/>
            <w:vMerge/>
            <w:vAlign w:val="center"/>
            <w:hideMark/>
          </w:tcPr>
          <w:p w14:paraId="69E52ED1" w14:textId="77777777" w:rsidR="00771040" w:rsidRDefault="00771040">
            <w:pPr>
              <w:rPr>
                <w:szCs w:val="24"/>
              </w:rPr>
            </w:pPr>
          </w:p>
        </w:tc>
        <w:tc>
          <w:tcPr>
            <w:tcW w:w="0" w:type="auto"/>
            <w:vAlign w:val="center"/>
            <w:hideMark/>
          </w:tcPr>
          <w:p w14:paraId="1841FC4B" w14:textId="77777777" w:rsidR="00771040" w:rsidRDefault="00771040">
            <w:r>
              <w:t xml:space="preserve">Die gern gen in langen </w:t>
            </w:r>
            <w:proofErr w:type="spellStart"/>
            <w:r>
              <w:t>klaydern</w:t>
            </w:r>
            <w:proofErr w:type="spellEnd"/>
          </w:p>
        </w:tc>
      </w:tr>
      <w:tr w:rsidR="00771040" w14:paraId="14DD4C57" w14:textId="77777777" w:rsidTr="00771040">
        <w:trPr>
          <w:tblCellSpacing w:w="15" w:type="dxa"/>
        </w:trPr>
        <w:tc>
          <w:tcPr>
            <w:tcW w:w="0" w:type="auto"/>
            <w:vMerge/>
            <w:vAlign w:val="center"/>
            <w:hideMark/>
          </w:tcPr>
          <w:p w14:paraId="47D6F10F" w14:textId="77777777" w:rsidR="00771040" w:rsidRDefault="00771040">
            <w:pPr>
              <w:rPr>
                <w:szCs w:val="24"/>
              </w:rPr>
            </w:pPr>
          </w:p>
        </w:tc>
        <w:tc>
          <w:tcPr>
            <w:tcW w:w="0" w:type="auto"/>
            <w:vAlign w:val="center"/>
            <w:hideMark/>
          </w:tcPr>
          <w:p w14:paraId="1BEAAC36" w14:textId="77777777" w:rsidR="00771040" w:rsidRDefault="00771040">
            <w:proofErr w:type="spellStart"/>
            <w:r>
              <w:t>Vnd</w:t>
            </w:r>
            <w:proofErr w:type="spellEnd"/>
            <w:r>
              <w:t xml:space="preserve"> lassen sich auch </w:t>
            </w:r>
            <w:proofErr w:type="spellStart"/>
            <w:r>
              <w:t>grüessen</w:t>
            </w:r>
            <w:proofErr w:type="spellEnd"/>
            <w:r>
              <w:t xml:space="preserve"> gern</w:t>
            </w:r>
          </w:p>
        </w:tc>
      </w:tr>
      <w:tr w:rsidR="00771040" w14:paraId="3DB04D43" w14:textId="77777777" w:rsidTr="00771040">
        <w:trPr>
          <w:tblCellSpacing w:w="15" w:type="dxa"/>
        </w:trPr>
        <w:tc>
          <w:tcPr>
            <w:tcW w:w="0" w:type="auto"/>
            <w:vMerge/>
            <w:vAlign w:val="center"/>
            <w:hideMark/>
          </w:tcPr>
          <w:p w14:paraId="08C66C57" w14:textId="77777777" w:rsidR="00771040" w:rsidRDefault="00771040">
            <w:pPr>
              <w:rPr>
                <w:szCs w:val="24"/>
              </w:rPr>
            </w:pPr>
          </w:p>
        </w:tc>
        <w:tc>
          <w:tcPr>
            <w:tcW w:w="0" w:type="auto"/>
            <w:vAlign w:val="center"/>
            <w:hideMark/>
          </w:tcPr>
          <w:p w14:paraId="3F370B10" w14:textId="77777777" w:rsidR="00771040" w:rsidRDefault="00771040">
            <w:r>
              <w:t xml:space="preserve">Am </w:t>
            </w:r>
            <w:proofErr w:type="spellStart"/>
            <w:r>
              <w:t>marck</w:t>
            </w:r>
            <w:proofErr w:type="spellEnd"/>
            <w:r>
              <w:t xml:space="preserve"> und </w:t>
            </w:r>
            <w:proofErr w:type="spellStart"/>
            <w:r>
              <w:t>gassen</w:t>
            </w:r>
            <w:proofErr w:type="spellEnd"/>
            <w:r>
              <w:t xml:space="preserve"> </w:t>
            </w:r>
            <w:proofErr w:type="spellStart"/>
            <w:r>
              <w:t>wa</w:t>
            </w:r>
            <w:proofErr w:type="spellEnd"/>
            <w:r>
              <w:t xml:space="preserve"> </w:t>
            </w:r>
            <w:proofErr w:type="spellStart"/>
            <w:r>
              <w:t>sy</w:t>
            </w:r>
            <w:proofErr w:type="spellEnd"/>
            <w:r>
              <w:t xml:space="preserve"> </w:t>
            </w:r>
            <w:proofErr w:type="spellStart"/>
            <w:r>
              <w:t>stan</w:t>
            </w:r>
            <w:proofErr w:type="spellEnd"/>
          </w:p>
        </w:tc>
      </w:tr>
      <w:tr w:rsidR="00771040" w14:paraId="36570467" w14:textId="77777777" w:rsidTr="00771040">
        <w:trPr>
          <w:tblCellSpacing w:w="15" w:type="dxa"/>
        </w:trPr>
        <w:tc>
          <w:tcPr>
            <w:tcW w:w="0" w:type="auto"/>
            <w:vMerge/>
            <w:vAlign w:val="center"/>
            <w:hideMark/>
          </w:tcPr>
          <w:p w14:paraId="2F90E51F" w14:textId="77777777" w:rsidR="00771040" w:rsidRDefault="00771040">
            <w:pPr>
              <w:rPr>
                <w:szCs w:val="24"/>
              </w:rPr>
            </w:pPr>
          </w:p>
        </w:tc>
        <w:tc>
          <w:tcPr>
            <w:tcW w:w="0" w:type="auto"/>
            <w:vAlign w:val="center"/>
            <w:hideMark/>
          </w:tcPr>
          <w:p w14:paraId="64B2B1AC" w14:textId="77777777" w:rsidR="00771040" w:rsidRDefault="00771040">
            <w:proofErr w:type="spellStart"/>
            <w:r>
              <w:t>Vnd</w:t>
            </w:r>
            <w:proofErr w:type="spellEnd"/>
            <w:r>
              <w:t xml:space="preserve"> sitzen </w:t>
            </w:r>
            <w:proofErr w:type="spellStart"/>
            <w:r>
              <w:t>geren</w:t>
            </w:r>
            <w:proofErr w:type="spellEnd"/>
            <w:r>
              <w:t xml:space="preserve"> oben an</w:t>
            </w:r>
          </w:p>
        </w:tc>
      </w:tr>
      <w:tr w:rsidR="00771040" w14:paraId="468234AC" w14:textId="77777777" w:rsidTr="00771040">
        <w:trPr>
          <w:tblCellSpacing w:w="15" w:type="dxa"/>
        </w:trPr>
        <w:tc>
          <w:tcPr>
            <w:tcW w:w="0" w:type="auto"/>
            <w:vMerge/>
            <w:vAlign w:val="center"/>
            <w:hideMark/>
          </w:tcPr>
          <w:p w14:paraId="4350B2FE" w14:textId="77777777" w:rsidR="00771040" w:rsidRDefault="00771040">
            <w:pPr>
              <w:rPr>
                <w:szCs w:val="24"/>
              </w:rPr>
            </w:pPr>
          </w:p>
        </w:tc>
        <w:tc>
          <w:tcPr>
            <w:tcW w:w="0" w:type="auto"/>
            <w:vAlign w:val="center"/>
            <w:hideMark/>
          </w:tcPr>
          <w:p w14:paraId="09EF905F" w14:textId="77777777" w:rsidR="00771040" w:rsidRDefault="00771040">
            <w:r>
              <w:t xml:space="preserve">In schulen </w:t>
            </w:r>
            <w:proofErr w:type="spellStart"/>
            <w:r>
              <w:t>vnd</w:t>
            </w:r>
            <w:proofErr w:type="spellEnd"/>
            <w:r>
              <w:t xml:space="preserve"> auch ob dem essen</w:t>
            </w:r>
          </w:p>
        </w:tc>
      </w:tr>
      <w:tr w:rsidR="00771040" w14:paraId="2039D4ED" w14:textId="77777777" w:rsidTr="00771040">
        <w:trPr>
          <w:tblCellSpacing w:w="15" w:type="dxa"/>
        </w:trPr>
        <w:tc>
          <w:tcPr>
            <w:tcW w:w="0" w:type="auto"/>
            <w:vMerge/>
            <w:vAlign w:val="center"/>
            <w:hideMark/>
          </w:tcPr>
          <w:p w14:paraId="0C2B921D" w14:textId="77777777" w:rsidR="00771040" w:rsidRDefault="00771040">
            <w:pPr>
              <w:rPr>
                <w:szCs w:val="24"/>
              </w:rPr>
            </w:pPr>
          </w:p>
        </w:tc>
        <w:tc>
          <w:tcPr>
            <w:tcW w:w="0" w:type="auto"/>
            <w:vAlign w:val="center"/>
            <w:hideMark/>
          </w:tcPr>
          <w:p w14:paraId="7E911E06" w14:textId="77777777" w:rsidR="00771040" w:rsidRDefault="00771040">
            <w:r>
              <w:t xml:space="preserve">Den </w:t>
            </w:r>
            <w:proofErr w:type="spellStart"/>
            <w:r>
              <w:t>witwen</w:t>
            </w:r>
            <w:proofErr w:type="spellEnd"/>
            <w:r>
              <w:t xml:space="preserve"> </w:t>
            </w:r>
            <w:proofErr w:type="spellStart"/>
            <w:r>
              <w:t>sy</w:t>
            </w:r>
            <w:proofErr w:type="spellEnd"/>
            <w:r>
              <w:t xml:space="preserve"> </w:t>
            </w:r>
            <w:proofErr w:type="spellStart"/>
            <w:r>
              <w:t>jr</w:t>
            </w:r>
            <w:proofErr w:type="spellEnd"/>
            <w:r>
              <w:t xml:space="preserve"> </w:t>
            </w:r>
            <w:proofErr w:type="spellStart"/>
            <w:r>
              <w:t>hewser</w:t>
            </w:r>
            <w:proofErr w:type="spellEnd"/>
            <w:r>
              <w:t xml:space="preserve"> fressen</w:t>
            </w:r>
          </w:p>
        </w:tc>
      </w:tr>
      <w:tr w:rsidR="00771040" w14:paraId="1202EA86" w14:textId="77777777" w:rsidTr="00771040">
        <w:trPr>
          <w:tblCellSpacing w:w="15" w:type="dxa"/>
        </w:trPr>
        <w:tc>
          <w:tcPr>
            <w:tcW w:w="0" w:type="auto"/>
            <w:vMerge/>
            <w:vAlign w:val="center"/>
            <w:hideMark/>
          </w:tcPr>
          <w:p w14:paraId="65AA4E9A" w14:textId="77777777" w:rsidR="00771040" w:rsidRDefault="00771040">
            <w:pPr>
              <w:rPr>
                <w:szCs w:val="24"/>
              </w:rPr>
            </w:pPr>
          </w:p>
        </w:tc>
        <w:tc>
          <w:tcPr>
            <w:tcW w:w="0" w:type="auto"/>
            <w:vAlign w:val="center"/>
            <w:hideMark/>
          </w:tcPr>
          <w:p w14:paraId="5196673A" w14:textId="77777777" w:rsidR="00771040" w:rsidRDefault="00771040">
            <w:proofErr w:type="spellStart"/>
            <w:r>
              <w:t>Vnd</w:t>
            </w:r>
            <w:proofErr w:type="spellEnd"/>
            <w:r>
              <w:t xml:space="preserve"> wenden für lange </w:t>
            </w:r>
            <w:proofErr w:type="spellStart"/>
            <w:r>
              <w:t>gebeet</w:t>
            </w:r>
            <w:proofErr w:type="spellEnd"/>
          </w:p>
        </w:tc>
      </w:tr>
      <w:tr w:rsidR="00771040" w14:paraId="26157255" w14:textId="77777777" w:rsidTr="00771040">
        <w:trPr>
          <w:tblCellSpacing w:w="15" w:type="dxa"/>
        </w:trPr>
        <w:tc>
          <w:tcPr>
            <w:tcW w:w="0" w:type="auto"/>
            <w:vMerge/>
            <w:vAlign w:val="center"/>
            <w:hideMark/>
          </w:tcPr>
          <w:p w14:paraId="14EBD0FA" w14:textId="77777777" w:rsidR="00771040" w:rsidRDefault="00771040">
            <w:pPr>
              <w:rPr>
                <w:szCs w:val="24"/>
              </w:rPr>
            </w:pPr>
          </w:p>
        </w:tc>
        <w:tc>
          <w:tcPr>
            <w:tcW w:w="0" w:type="auto"/>
            <w:vAlign w:val="center"/>
            <w:hideMark/>
          </w:tcPr>
          <w:p w14:paraId="35BCC66F" w14:textId="77777777" w:rsidR="00771040" w:rsidRDefault="00771040">
            <w:proofErr w:type="spellStart"/>
            <w:r>
              <w:t>Darumb</w:t>
            </w:r>
            <w:proofErr w:type="spellEnd"/>
            <w:r>
              <w:t xml:space="preserve"> so werden </w:t>
            </w:r>
            <w:proofErr w:type="spellStart"/>
            <w:r>
              <w:t>sy</w:t>
            </w:r>
            <w:proofErr w:type="spellEnd"/>
            <w:r>
              <w:t xml:space="preserve"> </w:t>
            </w:r>
            <w:proofErr w:type="spellStart"/>
            <w:r>
              <w:t>versteet</w:t>
            </w:r>
            <w:proofErr w:type="spellEnd"/>
          </w:p>
        </w:tc>
      </w:tr>
      <w:tr w:rsidR="00771040" w14:paraId="2FA54486" w14:textId="77777777" w:rsidTr="00771040">
        <w:trPr>
          <w:tblCellSpacing w:w="15" w:type="dxa"/>
        </w:trPr>
        <w:tc>
          <w:tcPr>
            <w:tcW w:w="0" w:type="auto"/>
            <w:vMerge/>
            <w:vAlign w:val="center"/>
            <w:hideMark/>
          </w:tcPr>
          <w:p w14:paraId="1FCFF0D6" w14:textId="77777777" w:rsidR="00771040" w:rsidRDefault="00771040">
            <w:pPr>
              <w:rPr>
                <w:szCs w:val="24"/>
              </w:rPr>
            </w:pPr>
          </w:p>
        </w:tc>
        <w:tc>
          <w:tcPr>
            <w:tcW w:w="0" w:type="auto"/>
            <w:vAlign w:val="center"/>
            <w:hideMark/>
          </w:tcPr>
          <w:p w14:paraId="0756FFF0" w14:textId="77777777" w:rsidR="00771040" w:rsidRDefault="00771040">
            <w:proofErr w:type="spellStart"/>
            <w:r>
              <w:t>Döster</w:t>
            </w:r>
            <w:proofErr w:type="spellEnd"/>
            <w:r>
              <w:t xml:space="preserve"> in </w:t>
            </w:r>
            <w:proofErr w:type="spellStart"/>
            <w:r>
              <w:t>mer</w:t>
            </w:r>
            <w:proofErr w:type="spellEnd"/>
            <w:r>
              <w:t xml:space="preserve"> </w:t>
            </w:r>
            <w:proofErr w:type="spellStart"/>
            <w:r>
              <w:t>verdamnuß</w:t>
            </w:r>
            <w:proofErr w:type="spellEnd"/>
            <w:r>
              <w:t xml:space="preserve"> </w:t>
            </w:r>
            <w:proofErr w:type="spellStart"/>
            <w:r>
              <w:t>vallen</w:t>
            </w:r>
            <w:proofErr w:type="spellEnd"/>
          </w:p>
        </w:tc>
      </w:tr>
      <w:tr w:rsidR="00771040" w14:paraId="51D45742" w14:textId="77777777" w:rsidTr="00771040">
        <w:trPr>
          <w:tblCellSpacing w:w="15" w:type="dxa"/>
        </w:trPr>
        <w:tc>
          <w:tcPr>
            <w:tcW w:w="0" w:type="auto"/>
            <w:vMerge/>
            <w:vAlign w:val="center"/>
            <w:hideMark/>
          </w:tcPr>
          <w:p w14:paraId="72429434" w14:textId="77777777" w:rsidR="00771040" w:rsidRDefault="00771040">
            <w:pPr>
              <w:rPr>
                <w:szCs w:val="24"/>
              </w:rPr>
            </w:pPr>
          </w:p>
        </w:tc>
        <w:tc>
          <w:tcPr>
            <w:tcW w:w="0" w:type="auto"/>
            <w:vAlign w:val="center"/>
            <w:hideMark/>
          </w:tcPr>
          <w:p w14:paraId="7F3C92B0" w14:textId="77777777" w:rsidR="00771040" w:rsidRDefault="00771040">
            <w:r>
              <w:t>O wie thut hie Christus abmalen</w:t>
            </w:r>
          </w:p>
        </w:tc>
      </w:tr>
      <w:tr w:rsidR="00771040" w14:paraId="3D12E519" w14:textId="77777777" w:rsidTr="00771040">
        <w:trPr>
          <w:tblCellSpacing w:w="15" w:type="dxa"/>
        </w:trPr>
        <w:tc>
          <w:tcPr>
            <w:tcW w:w="0" w:type="auto"/>
            <w:vMerge/>
            <w:vAlign w:val="center"/>
            <w:hideMark/>
          </w:tcPr>
          <w:p w14:paraId="5A24596A" w14:textId="77777777" w:rsidR="00771040" w:rsidRDefault="00771040">
            <w:pPr>
              <w:rPr>
                <w:szCs w:val="24"/>
              </w:rPr>
            </w:pPr>
          </w:p>
        </w:tc>
        <w:tc>
          <w:tcPr>
            <w:tcW w:w="0" w:type="auto"/>
            <w:vAlign w:val="center"/>
            <w:hideMark/>
          </w:tcPr>
          <w:p w14:paraId="3F871A90" w14:textId="77777777" w:rsidR="00771040" w:rsidRDefault="00771040">
            <w:proofErr w:type="spellStart"/>
            <w:r>
              <w:t>Vnser</w:t>
            </w:r>
            <w:proofErr w:type="spellEnd"/>
            <w:r>
              <w:t xml:space="preserve"> </w:t>
            </w:r>
            <w:proofErr w:type="spellStart"/>
            <w:r>
              <w:t>gaystlichen</w:t>
            </w:r>
            <w:proofErr w:type="spellEnd"/>
            <w:r>
              <w:t xml:space="preserve"> </w:t>
            </w:r>
            <w:proofErr w:type="spellStart"/>
            <w:r>
              <w:t>gottloß</w:t>
            </w:r>
            <w:proofErr w:type="spellEnd"/>
            <w:r>
              <w:t xml:space="preserve"> wesen</w:t>
            </w:r>
          </w:p>
        </w:tc>
      </w:tr>
      <w:tr w:rsidR="00771040" w14:paraId="347BC1BF" w14:textId="77777777" w:rsidTr="00771040">
        <w:trPr>
          <w:tblCellSpacing w:w="15" w:type="dxa"/>
        </w:trPr>
        <w:tc>
          <w:tcPr>
            <w:tcW w:w="0" w:type="auto"/>
            <w:vMerge/>
            <w:vAlign w:val="center"/>
            <w:hideMark/>
          </w:tcPr>
          <w:p w14:paraId="18EBC14F" w14:textId="77777777" w:rsidR="00771040" w:rsidRDefault="00771040">
            <w:pPr>
              <w:rPr>
                <w:szCs w:val="24"/>
              </w:rPr>
            </w:pPr>
          </w:p>
        </w:tc>
        <w:tc>
          <w:tcPr>
            <w:tcW w:w="0" w:type="auto"/>
            <w:vAlign w:val="center"/>
            <w:hideMark/>
          </w:tcPr>
          <w:p w14:paraId="2763A348" w14:textId="77777777" w:rsidR="00771040" w:rsidRDefault="00771040">
            <w:r>
              <w:t xml:space="preserve">Sam wer er </w:t>
            </w:r>
            <w:proofErr w:type="spellStart"/>
            <w:r>
              <w:t>yetz</w:t>
            </w:r>
            <w:proofErr w:type="spellEnd"/>
            <w:r>
              <w:t xml:space="preserve"> bey </w:t>
            </w:r>
            <w:proofErr w:type="spellStart"/>
            <w:r>
              <w:t>jn</w:t>
            </w:r>
            <w:proofErr w:type="spellEnd"/>
            <w:r>
              <w:t xml:space="preserve"> gewesen</w:t>
            </w:r>
          </w:p>
        </w:tc>
      </w:tr>
      <w:tr w:rsidR="00771040" w14:paraId="3C672640" w14:textId="77777777" w:rsidTr="00771040">
        <w:trPr>
          <w:tblCellSpacing w:w="15" w:type="dxa"/>
        </w:trPr>
        <w:tc>
          <w:tcPr>
            <w:tcW w:w="0" w:type="auto"/>
            <w:vMerge/>
            <w:vAlign w:val="center"/>
            <w:hideMark/>
          </w:tcPr>
          <w:p w14:paraId="0AC485E5" w14:textId="77777777" w:rsidR="00771040" w:rsidRDefault="00771040">
            <w:pPr>
              <w:rPr>
                <w:szCs w:val="24"/>
              </w:rPr>
            </w:pPr>
          </w:p>
        </w:tc>
        <w:tc>
          <w:tcPr>
            <w:tcW w:w="0" w:type="auto"/>
            <w:vAlign w:val="center"/>
            <w:hideMark/>
          </w:tcPr>
          <w:p w14:paraId="30515CF0" w14:textId="77777777" w:rsidR="00771040" w:rsidRDefault="00771040">
            <w:proofErr w:type="spellStart"/>
            <w:r>
              <w:t>Darbey</w:t>
            </w:r>
            <w:proofErr w:type="spellEnd"/>
            <w:r>
              <w:t xml:space="preserve"> </w:t>
            </w:r>
            <w:proofErr w:type="spellStart"/>
            <w:r>
              <w:t>kent</w:t>
            </w:r>
            <w:proofErr w:type="spellEnd"/>
            <w:r>
              <w:t xml:space="preserve"> man </w:t>
            </w:r>
            <w:proofErr w:type="spellStart"/>
            <w:r>
              <w:t>sy</w:t>
            </w:r>
            <w:proofErr w:type="spellEnd"/>
            <w:r>
              <w:t xml:space="preserve"> </w:t>
            </w:r>
            <w:proofErr w:type="spellStart"/>
            <w:r>
              <w:t>vnter</w:t>
            </w:r>
            <w:proofErr w:type="spellEnd"/>
            <w:r>
              <w:t xml:space="preserve"> </w:t>
            </w:r>
            <w:proofErr w:type="spellStart"/>
            <w:r>
              <w:t>augen</w:t>
            </w:r>
            <w:proofErr w:type="spellEnd"/>
          </w:p>
        </w:tc>
      </w:tr>
      <w:tr w:rsidR="00771040" w14:paraId="6204A718" w14:textId="77777777" w:rsidTr="00771040">
        <w:trPr>
          <w:tblCellSpacing w:w="15" w:type="dxa"/>
        </w:trPr>
        <w:tc>
          <w:tcPr>
            <w:tcW w:w="0" w:type="auto"/>
            <w:vAlign w:val="center"/>
            <w:hideMark/>
          </w:tcPr>
          <w:p w14:paraId="5C332E87" w14:textId="77777777" w:rsidR="00771040" w:rsidRDefault="00771040">
            <w:r>
              <w:t xml:space="preserve">Wer die </w:t>
            </w:r>
            <w:proofErr w:type="spellStart"/>
            <w:r>
              <w:t>schlan</w:t>
            </w:r>
            <w:proofErr w:type="spellEnd"/>
          </w:p>
        </w:tc>
        <w:tc>
          <w:tcPr>
            <w:tcW w:w="0" w:type="auto"/>
            <w:vAlign w:val="center"/>
            <w:hideMark/>
          </w:tcPr>
          <w:p w14:paraId="328CE39C" w14:textId="77777777" w:rsidR="00771040" w:rsidRDefault="00771040">
            <w:r>
              <w:t xml:space="preserve">Die schlangen so die </w:t>
            </w:r>
            <w:proofErr w:type="spellStart"/>
            <w:r>
              <w:t>Scheflein</w:t>
            </w:r>
            <w:proofErr w:type="spellEnd"/>
            <w:r>
              <w:t xml:space="preserve"> saugen</w:t>
            </w:r>
          </w:p>
        </w:tc>
      </w:tr>
      <w:tr w:rsidR="00771040" w14:paraId="137C7EFA" w14:textId="77777777" w:rsidTr="00771040">
        <w:trPr>
          <w:tblCellSpacing w:w="15" w:type="dxa"/>
        </w:trPr>
        <w:tc>
          <w:tcPr>
            <w:tcW w:w="0" w:type="auto"/>
            <w:vMerge w:val="restart"/>
            <w:vAlign w:val="center"/>
            <w:hideMark/>
          </w:tcPr>
          <w:p w14:paraId="678B323C" w14:textId="77777777" w:rsidR="00771040" w:rsidRDefault="00771040">
            <w:r>
              <w:t xml:space="preserve">gen </w:t>
            </w:r>
            <w:proofErr w:type="spellStart"/>
            <w:r>
              <w:t>seynd</w:t>
            </w:r>
            <w:proofErr w:type="spellEnd"/>
            <w:r>
              <w:t>.</w:t>
            </w:r>
          </w:p>
        </w:tc>
        <w:tc>
          <w:tcPr>
            <w:tcW w:w="0" w:type="auto"/>
            <w:vAlign w:val="center"/>
            <w:hideMark/>
          </w:tcPr>
          <w:p w14:paraId="621324ED" w14:textId="77777777" w:rsidR="00771040" w:rsidRDefault="00771040">
            <w:proofErr w:type="spellStart"/>
            <w:r>
              <w:t>Seynd</w:t>
            </w:r>
            <w:proofErr w:type="spellEnd"/>
            <w:r>
              <w:t xml:space="preserve"> </w:t>
            </w:r>
            <w:proofErr w:type="spellStart"/>
            <w:r>
              <w:t>münch</w:t>
            </w:r>
            <w:proofErr w:type="spellEnd"/>
            <w:r>
              <w:t xml:space="preserve"> </w:t>
            </w:r>
            <w:proofErr w:type="spellStart"/>
            <w:r>
              <w:t>vnd</w:t>
            </w:r>
            <w:proofErr w:type="spellEnd"/>
            <w:r>
              <w:t xml:space="preserve"> </w:t>
            </w:r>
            <w:proofErr w:type="spellStart"/>
            <w:r>
              <w:t>nunnen</w:t>
            </w:r>
            <w:proofErr w:type="spellEnd"/>
            <w:r>
              <w:t xml:space="preserve"> der faul </w:t>
            </w:r>
            <w:proofErr w:type="spellStart"/>
            <w:r>
              <w:t>hauffen</w:t>
            </w:r>
            <w:proofErr w:type="spellEnd"/>
          </w:p>
        </w:tc>
      </w:tr>
      <w:tr w:rsidR="00771040" w14:paraId="574D7891" w14:textId="77777777" w:rsidTr="00771040">
        <w:trPr>
          <w:tblCellSpacing w:w="15" w:type="dxa"/>
        </w:trPr>
        <w:tc>
          <w:tcPr>
            <w:tcW w:w="0" w:type="auto"/>
            <w:vMerge/>
            <w:vAlign w:val="center"/>
            <w:hideMark/>
          </w:tcPr>
          <w:p w14:paraId="2A1FFF5C" w14:textId="77777777" w:rsidR="00771040" w:rsidRDefault="00771040">
            <w:pPr>
              <w:rPr>
                <w:szCs w:val="24"/>
              </w:rPr>
            </w:pPr>
          </w:p>
        </w:tc>
        <w:tc>
          <w:tcPr>
            <w:tcW w:w="0" w:type="auto"/>
            <w:vAlign w:val="center"/>
            <w:hideMark/>
          </w:tcPr>
          <w:p w14:paraId="28942B4A" w14:textId="77777777" w:rsidR="00771040" w:rsidRDefault="00771040">
            <w:r>
              <w:t xml:space="preserve">Die </w:t>
            </w:r>
            <w:proofErr w:type="spellStart"/>
            <w:r>
              <w:t>jre</w:t>
            </w:r>
            <w:proofErr w:type="spellEnd"/>
            <w:r>
              <w:t xml:space="preserve"> </w:t>
            </w:r>
            <w:proofErr w:type="spellStart"/>
            <w:r>
              <w:t>gutte</w:t>
            </w:r>
            <w:proofErr w:type="spellEnd"/>
            <w:r>
              <w:t xml:space="preserve"> </w:t>
            </w:r>
            <w:proofErr w:type="spellStart"/>
            <w:r>
              <w:t>werck</w:t>
            </w:r>
            <w:proofErr w:type="spellEnd"/>
            <w:r>
              <w:t xml:space="preserve"> </w:t>
            </w:r>
            <w:proofErr w:type="spellStart"/>
            <w:r>
              <w:t>verkauffen</w:t>
            </w:r>
            <w:proofErr w:type="spellEnd"/>
          </w:p>
        </w:tc>
      </w:tr>
      <w:tr w:rsidR="00771040" w14:paraId="4957C38F" w14:textId="77777777" w:rsidTr="00771040">
        <w:trPr>
          <w:tblCellSpacing w:w="15" w:type="dxa"/>
        </w:trPr>
        <w:tc>
          <w:tcPr>
            <w:tcW w:w="0" w:type="auto"/>
            <w:vMerge w:val="restart"/>
            <w:vAlign w:val="center"/>
            <w:hideMark/>
          </w:tcPr>
          <w:p w14:paraId="521745D7" w14:textId="77777777" w:rsidR="00771040" w:rsidRDefault="00771040">
            <w:proofErr w:type="spellStart"/>
            <w:r>
              <w:t>Käßjäger</w:t>
            </w:r>
            <w:proofErr w:type="spellEnd"/>
          </w:p>
        </w:tc>
        <w:tc>
          <w:tcPr>
            <w:tcW w:w="0" w:type="auto"/>
            <w:vAlign w:val="center"/>
            <w:hideMark/>
          </w:tcPr>
          <w:p w14:paraId="61DF29E9" w14:textId="77777777" w:rsidR="00771040" w:rsidRDefault="00771040">
            <w:proofErr w:type="spellStart"/>
            <w:r>
              <w:t>Vmb</w:t>
            </w:r>
            <w:proofErr w:type="spellEnd"/>
            <w:r>
              <w:t xml:space="preserve"> gelt </w:t>
            </w:r>
            <w:proofErr w:type="spellStart"/>
            <w:r>
              <w:t>keß</w:t>
            </w:r>
            <w:proofErr w:type="spellEnd"/>
            <w:r>
              <w:t xml:space="preserve"> </w:t>
            </w:r>
            <w:proofErr w:type="spellStart"/>
            <w:r>
              <w:t>ayer</w:t>
            </w:r>
            <w:proofErr w:type="spellEnd"/>
            <w:r>
              <w:t xml:space="preserve"> </w:t>
            </w:r>
            <w:proofErr w:type="spellStart"/>
            <w:r>
              <w:t>liecht</w:t>
            </w:r>
            <w:proofErr w:type="spellEnd"/>
            <w:r>
              <w:t xml:space="preserve"> </w:t>
            </w:r>
            <w:proofErr w:type="spellStart"/>
            <w:r>
              <w:t>vnd</w:t>
            </w:r>
            <w:proofErr w:type="spellEnd"/>
            <w:r>
              <w:t xml:space="preserve"> </w:t>
            </w:r>
            <w:proofErr w:type="spellStart"/>
            <w:r>
              <w:t>schmaltz</w:t>
            </w:r>
            <w:proofErr w:type="spellEnd"/>
          </w:p>
        </w:tc>
      </w:tr>
      <w:tr w:rsidR="00771040" w14:paraId="3E3D7196" w14:textId="77777777" w:rsidTr="00771040">
        <w:trPr>
          <w:tblCellSpacing w:w="15" w:type="dxa"/>
        </w:trPr>
        <w:tc>
          <w:tcPr>
            <w:tcW w:w="0" w:type="auto"/>
            <w:vMerge/>
            <w:vAlign w:val="center"/>
            <w:hideMark/>
          </w:tcPr>
          <w:p w14:paraId="46F61EB7" w14:textId="77777777" w:rsidR="00771040" w:rsidRDefault="00771040">
            <w:pPr>
              <w:rPr>
                <w:szCs w:val="24"/>
              </w:rPr>
            </w:pPr>
          </w:p>
        </w:tc>
        <w:tc>
          <w:tcPr>
            <w:tcW w:w="0" w:type="auto"/>
            <w:vAlign w:val="center"/>
            <w:hideMark/>
          </w:tcPr>
          <w:p w14:paraId="6B051D2F" w14:textId="77777777" w:rsidR="00771040" w:rsidRDefault="00771040">
            <w:proofErr w:type="spellStart"/>
            <w:r>
              <w:t>Vmb</w:t>
            </w:r>
            <w:proofErr w:type="spellEnd"/>
            <w:r>
              <w:t xml:space="preserve"> </w:t>
            </w:r>
            <w:proofErr w:type="spellStart"/>
            <w:r>
              <w:t>hüner</w:t>
            </w:r>
            <w:proofErr w:type="spellEnd"/>
            <w:r>
              <w:t xml:space="preserve"> </w:t>
            </w:r>
            <w:proofErr w:type="spellStart"/>
            <w:r>
              <w:t>flaysch</w:t>
            </w:r>
            <w:proofErr w:type="spellEnd"/>
            <w:r>
              <w:t xml:space="preserve"> </w:t>
            </w:r>
            <w:proofErr w:type="spellStart"/>
            <w:r>
              <w:t>weyn</w:t>
            </w:r>
            <w:proofErr w:type="spellEnd"/>
            <w:r>
              <w:t xml:space="preserve"> </w:t>
            </w:r>
            <w:proofErr w:type="spellStart"/>
            <w:r>
              <w:t>korn</w:t>
            </w:r>
            <w:proofErr w:type="spellEnd"/>
            <w:r>
              <w:t xml:space="preserve"> </w:t>
            </w:r>
            <w:proofErr w:type="spellStart"/>
            <w:r>
              <w:t>vnd</w:t>
            </w:r>
            <w:proofErr w:type="spellEnd"/>
            <w:r>
              <w:t xml:space="preserve"> </w:t>
            </w:r>
            <w:proofErr w:type="spellStart"/>
            <w:r>
              <w:t>saltz</w:t>
            </w:r>
            <w:proofErr w:type="spellEnd"/>
          </w:p>
        </w:tc>
      </w:tr>
      <w:tr w:rsidR="00771040" w14:paraId="3CB88B1B" w14:textId="77777777" w:rsidTr="00771040">
        <w:trPr>
          <w:tblCellSpacing w:w="15" w:type="dxa"/>
        </w:trPr>
        <w:tc>
          <w:tcPr>
            <w:tcW w:w="0" w:type="auto"/>
            <w:vAlign w:val="center"/>
            <w:hideMark/>
          </w:tcPr>
          <w:p w14:paraId="563B5557" w14:textId="77777777" w:rsidR="00771040" w:rsidRDefault="00771040">
            <w:r>
              <w:t xml:space="preserve">Bauch </w:t>
            </w:r>
            <w:proofErr w:type="spellStart"/>
            <w:r>
              <w:t>hay</w:t>
            </w:r>
            <w:proofErr w:type="spellEnd"/>
            <w:r>
              <w:t>-</w:t>
            </w:r>
          </w:p>
        </w:tc>
        <w:tc>
          <w:tcPr>
            <w:tcW w:w="0" w:type="auto"/>
            <w:vAlign w:val="center"/>
            <w:hideMark/>
          </w:tcPr>
          <w:p w14:paraId="3D45E03E" w14:textId="77777777" w:rsidR="00771040" w:rsidRDefault="00771040">
            <w:r>
              <w:t xml:space="preserve">Damit </w:t>
            </w:r>
            <w:proofErr w:type="spellStart"/>
            <w:r>
              <w:t>sy</w:t>
            </w:r>
            <w:proofErr w:type="spellEnd"/>
            <w:r>
              <w:t xml:space="preserve"> in dem vollen leben</w:t>
            </w:r>
          </w:p>
        </w:tc>
      </w:tr>
      <w:tr w:rsidR="00771040" w14:paraId="4AABABAA" w14:textId="77777777" w:rsidTr="00771040">
        <w:trPr>
          <w:tblCellSpacing w:w="15" w:type="dxa"/>
        </w:trPr>
        <w:tc>
          <w:tcPr>
            <w:tcW w:w="0" w:type="auto"/>
            <w:vMerge w:val="restart"/>
            <w:vAlign w:val="center"/>
            <w:hideMark/>
          </w:tcPr>
          <w:p w14:paraId="0EBD69D2" w14:textId="77777777" w:rsidR="00771040" w:rsidRDefault="00771040">
            <w:proofErr w:type="spellStart"/>
            <w:r>
              <w:t>ligen</w:t>
            </w:r>
            <w:proofErr w:type="spellEnd"/>
            <w:r>
              <w:t>.</w:t>
            </w:r>
          </w:p>
        </w:tc>
        <w:tc>
          <w:tcPr>
            <w:tcW w:w="0" w:type="auto"/>
            <w:vAlign w:val="center"/>
            <w:hideMark/>
          </w:tcPr>
          <w:p w14:paraId="13915D0E" w14:textId="77777777" w:rsidR="00771040" w:rsidRDefault="00771040">
            <w:proofErr w:type="spellStart"/>
            <w:r>
              <w:t>Vnd</w:t>
            </w:r>
            <w:proofErr w:type="spellEnd"/>
            <w:r>
              <w:t xml:space="preserve"> </w:t>
            </w:r>
            <w:proofErr w:type="spellStart"/>
            <w:r>
              <w:t>samlen</w:t>
            </w:r>
            <w:proofErr w:type="spellEnd"/>
            <w:r>
              <w:t xml:space="preserve"> auch groß </w:t>
            </w:r>
            <w:proofErr w:type="spellStart"/>
            <w:r>
              <w:t>schetz</w:t>
            </w:r>
            <w:proofErr w:type="spellEnd"/>
            <w:r>
              <w:t xml:space="preserve"> darneben</w:t>
            </w:r>
          </w:p>
        </w:tc>
      </w:tr>
      <w:tr w:rsidR="00771040" w14:paraId="2B00133B" w14:textId="77777777" w:rsidTr="00771040">
        <w:trPr>
          <w:tblCellSpacing w:w="15" w:type="dxa"/>
        </w:trPr>
        <w:tc>
          <w:tcPr>
            <w:tcW w:w="0" w:type="auto"/>
            <w:vMerge/>
            <w:vAlign w:val="center"/>
            <w:hideMark/>
          </w:tcPr>
          <w:p w14:paraId="36E580D6" w14:textId="77777777" w:rsidR="00771040" w:rsidRDefault="00771040">
            <w:pPr>
              <w:rPr>
                <w:szCs w:val="24"/>
              </w:rPr>
            </w:pPr>
          </w:p>
        </w:tc>
        <w:tc>
          <w:tcPr>
            <w:tcW w:w="0" w:type="auto"/>
            <w:vAlign w:val="center"/>
            <w:hideMark/>
          </w:tcPr>
          <w:p w14:paraId="1D8C50AF" w14:textId="77777777" w:rsidR="00771040" w:rsidRDefault="00771040">
            <w:proofErr w:type="spellStart"/>
            <w:r>
              <w:t>Vil</w:t>
            </w:r>
            <w:proofErr w:type="spellEnd"/>
            <w:r>
              <w:t xml:space="preserve"> </w:t>
            </w:r>
            <w:proofErr w:type="spellStart"/>
            <w:r>
              <w:t>newer</w:t>
            </w:r>
            <w:proofErr w:type="spellEnd"/>
            <w:r>
              <w:t xml:space="preserve"> </w:t>
            </w:r>
            <w:proofErr w:type="spellStart"/>
            <w:r>
              <w:t>sünd</w:t>
            </w:r>
            <w:proofErr w:type="spellEnd"/>
            <w:r>
              <w:t xml:space="preserve"> </w:t>
            </w:r>
            <w:proofErr w:type="spellStart"/>
            <w:r>
              <w:t>sy</w:t>
            </w:r>
            <w:proofErr w:type="spellEnd"/>
            <w:r>
              <w:t xml:space="preserve"> </w:t>
            </w:r>
            <w:proofErr w:type="spellStart"/>
            <w:r>
              <w:t>steet</w:t>
            </w:r>
            <w:proofErr w:type="spellEnd"/>
            <w:r>
              <w:t xml:space="preserve"> erdichten</w:t>
            </w:r>
          </w:p>
        </w:tc>
      </w:tr>
      <w:tr w:rsidR="00771040" w14:paraId="28D310E0" w14:textId="77777777" w:rsidTr="00771040">
        <w:trPr>
          <w:tblCellSpacing w:w="15" w:type="dxa"/>
        </w:trPr>
        <w:tc>
          <w:tcPr>
            <w:tcW w:w="0" w:type="auto"/>
            <w:vAlign w:val="center"/>
            <w:hideMark/>
          </w:tcPr>
          <w:p w14:paraId="3CEE871D" w14:textId="77777777" w:rsidR="00771040" w:rsidRDefault="00771040">
            <w:r>
              <w:t>Scilicet</w:t>
            </w:r>
          </w:p>
        </w:tc>
        <w:tc>
          <w:tcPr>
            <w:tcW w:w="0" w:type="auto"/>
            <w:vAlign w:val="center"/>
            <w:hideMark/>
          </w:tcPr>
          <w:p w14:paraId="25C244B8" w14:textId="77777777" w:rsidR="00771040" w:rsidRDefault="00771040">
            <w:proofErr w:type="spellStart"/>
            <w:r>
              <w:t>Vil</w:t>
            </w:r>
            <w:proofErr w:type="spellEnd"/>
            <w:r>
              <w:t xml:space="preserve"> </w:t>
            </w:r>
            <w:proofErr w:type="spellStart"/>
            <w:r>
              <w:t>beet</w:t>
            </w:r>
            <w:proofErr w:type="spellEnd"/>
            <w:r>
              <w:t xml:space="preserve"> </w:t>
            </w:r>
            <w:proofErr w:type="spellStart"/>
            <w:r>
              <w:t>vnd</w:t>
            </w:r>
            <w:proofErr w:type="spellEnd"/>
            <w:r>
              <w:t xml:space="preserve"> bruderschafft </w:t>
            </w:r>
            <w:proofErr w:type="spellStart"/>
            <w:r>
              <w:t>auffrichten</w:t>
            </w:r>
            <w:proofErr w:type="spellEnd"/>
          </w:p>
        </w:tc>
      </w:tr>
      <w:tr w:rsidR="00771040" w14:paraId="002C7C3D" w14:textId="77777777" w:rsidTr="00771040">
        <w:trPr>
          <w:tblCellSpacing w:w="15" w:type="dxa"/>
        </w:trPr>
        <w:tc>
          <w:tcPr>
            <w:tcW w:w="0" w:type="auto"/>
            <w:vAlign w:val="center"/>
            <w:hideMark/>
          </w:tcPr>
          <w:p w14:paraId="443B2689" w14:textId="77777777" w:rsidR="00771040" w:rsidRDefault="00771040">
            <w:proofErr w:type="spellStart"/>
            <w:r>
              <w:t>Rosenkrentz</w:t>
            </w:r>
            <w:proofErr w:type="spellEnd"/>
          </w:p>
        </w:tc>
        <w:tc>
          <w:tcPr>
            <w:tcW w:w="0" w:type="auto"/>
            <w:vAlign w:val="center"/>
            <w:hideMark/>
          </w:tcPr>
          <w:p w14:paraId="2C422259" w14:textId="77777777" w:rsidR="00771040" w:rsidRDefault="00771040">
            <w:proofErr w:type="spellStart"/>
            <w:r>
              <w:t>Vil</w:t>
            </w:r>
            <w:proofErr w:type="spellEnd"/>
            <w:r>
              <w:t xml:space="preserve"> </w:t>
            </w:r>
            <w:proofErr w:type="spellStart"/>
            <w:r>
              <w:t>dreüm</w:t>
            </w:r>
            <w:proofErr w:type="spellEnd"/>
            <w:r>
              <w:t xml:space="preserve"> </w:t>
            </w:r>
            <w:proofErr w:type="spellStart"/>
            <w:r>
              <w:t>gesicht</w:t>
            </w:r>
            <w:proofErr w:type="spellEnd"/>
            <w:r>
              <w:t xml:space="preserve"> </w:t>
            </w:r>
            <w:proofErr w:type="spellStart"/>
            <w:r>
              <w:t>vnd</w:t>
            </w:r>
            <w:proofErr w:type="spellEnd"/>
            <w:r>
              <w:t xml:space="preserve"> kindisch </w:t>
            </w:r>
            <w:proofErr w:type="spellStart"/>
            <w:r>
              <w:t>fet</w:t>
            </w:r>
            <w:proofErr w:type="spellEnd"/>
          </w:p>
        </w:tc>
      </w:tr>
      <w:tr w:rsidR="00771040" w14:paraId="2FD01722" w14:textId="77777777" w:rsidTr="00771040">
        <w:trPr>
          <w:tblCellSpacing w:w="15" w:type="dxa"/>
        </w:trPr>
        <w:tc>
          <w:tcPr>
            <w:tcW w:w="0" w:type="auto"/>
            <w:vAlign w:val="center"/>
            <w:hideMark/>
          </w:tcPr>
          <w:p w14:paraId="45A6E3B6" w14:textId="77777777" w:rsidR="00771040" w:rsidRDefault="00771040">
            <w:r>
              <w:t xml:space="preserve">Psalter </w:t>
            </w:r>
            <w:proofErr w:type="spellStart"/>
            <w:r>
              <w:t>vnser</w:t>
            </w:r>
            <w:proofErr w:type="spellEnd"/>
          </w:p>
        </w:tc>
        <w:tc>
          <w:tcPr>
            <w:tcW w:w="0" w:type="auto"/>
            <w:vAlign w:val="center"/>
            <w:hideMark/>
          </w:tcPr>
          <w:p w14:paraId="2E7A95C3" w14:textId="77777777" w:rsidR="00771040" w:rsidRDefault="00771040">
            <w:r>
              <w:t xml:space="preserve">Das </w:t>
            </w:r>
            <w:proofErr w:type="spellStart"/>
            <w:r>
              <w:t>jn</w:t>
            </w:r>
            <w:proofErr w:type="spellEnd"/>
            <w:r>
              <w:t xml:space="preserve"> der Bapst dann als </w:t>
            </w:r>
            <w:proofErr w:type="spellStart"/>
            <w:r>
              <w:t>bestet</w:t>
            </w:r>
            <w:proofErr w:type="spellEnd"/>
          </w:p>
        </w:tc>
      </w:tr>
      <w:tr w:rsidR="00771040" w14:paraId="4574D0BF" w14:textId="77777777" w:rsidTr="00771040">
        <w:trPr>
          <w:tblCellSpacing w:w="15" w:type="dxa"/>
        </w:trPr>
        <w:tc>
          <w:tcPr>
            <w:tcW w:w="0" w:type="auto"/>
            <w:vAlign w:val="center"/>
            <w:hideMark/>
          </w:tcPr>
          <w:p w14:paraId="5D143D28" w14:textId="77777777" w:rsidR="00771040" w:rsidRDefault="00771040">
            <w:proofErr w:type="spellStart"/>
            <w:r>
              <w:t>frawen</w:t>
            </w:r>
            <w:proofErr w:type="spellEnd"/>
            <w:r>
              <w:t xml:space="preserve">/ </w:t>
            </w:r>
            <w:proofErr w:type="spellStart"/>
            <w:r>
              <w:t>hym</w:t>
            </w:r>
            <w:proofErr w:type="spellEnd"/>
          </w:p>
        </w:tc>
        <w:tc>
          <w:tcPr>
            <w:tcW w:w="0" w:type="auto"/>
            <w:vAlign w:val="center"/>
            <w:hideMark/>
          </w:tcPr>
          <w:p w14:paraId="6C7AFE25" w14:textId="77777777" w:rsidR="00771040" w:rsidRDefault="00771040">
            <w:proofErr w:type="spellStart"/>
            <w:r>
              <w:t>Nympt</w:t>
            </w:r>
            <w:proofErr w:type="spellEnd"/>
            <w:r>
              <w:t xml:space="preserve"> gelt </w:t>
            </w:r>
            <w:proofErr w:type="spellStart"/>
            <w:r>
              <w:t>vnd</w:t>
            </w:r>
            <w:proofErr w:type="spellEnd"/>
            <w:r>
              <w:t xml:space="preserve"> </w:t>
            </w:r>
            <w:proofErr w:type="spellStart"/>
            <w:r>
              <w:t>geyt</w:t>
            </w:r>
            <w:proofErr w:type="spellEnd"/>
            <w:r>
              <w:t xml:space="preserve"> </w:t>
            </w:r>
            <w:proofErr w:type="spellStart"/>
            <w:r>
              <w:t>ablaß</w:t>
            </w:r>
            <w:proofErr w:type="spellEnd"/>
            <w:r>
              <w:t xml:space="preserve"> darzu</w:t>
            </w:r>
          </w:p>
        </w:tc>
      </w:tr>
      <w:tr w:rsidR="00771040" w14:paraId="42EFE348" w14:textId="77777777" w:rsidTr="00771040">
        <w:trPr>
          <w:tblCellSpacing w:w="15" w:type="dxa"/>
        </w:trPr>
        <w:tc>
          <w:tcPr>
            <w:tcW w:w="0" w:type="auto"/>
            <w:vAlign w:val="center"/>
            <w:hideMark/>
          </w:tcPr>
          <w:p w14:paraId="2D78FA3E" w14:textId="77777777" w:rsidR="00771040" w:rsidRDefault="00771040">
            <w:r>
              <w:t>lisch hör.</w:t>
            </w:r>
          </w:p>
        </w:tc>
        <w:tc>
          <w:tcPr>
            <w:tcW w:w="0" w:type="auto"/>
            <w:vAlign w:val="center"/>
            <w:hideMark/>
          </w:tcPr>
          <w:p w14:paraId="1524E19C" w14:textId="77777777" w:rsidR="00771040" w:rsidRDefault="00771040">
            <w:r>
              <w:t xml:space="preserve">Das </w:t>
            </w:r>
            <w:proofErr w:type="spellStart"/>
            <w:r>
              <w:t>schreyens</w:t>
            </w:r>
            <w:proofErr w:type="spellEnd"/>
            <w:r>
              <w:t xml:space="preserve"> </w:t>
            </w:r>
            <w:proofErr w:type="spellStart"/>
            <w:r>
              <w:t>dan</w:t>
            </w:r>
            <w:proofErr w:type="spellEnd"/>
            <w:r>
              <w:t xml:space="preserve"> </w:t>
            </w:r>
            <w:proofErr w:type="spellStart"/>
            <w:r>
              <w:t>auß</w:t>
            </w:r>
            <w:proofErr w:type="spellEnd"/>
            <w:r>
              <w:t xml:space="preserve"> spat </w:t>
            </w:r>
            <w:proofErr w:type="spellStart"/>
            <w:r>
              <w:t>vnd</w:t>
            </w:r>
            <w:proofErr w:type="spellEnd"/>
            <w:r>
              <w:t xml:space="preserve"> für</w:t>
            </w:r>
          </w:p>
        </w:tc>
      </w:tr>
      <w:tr w:rsidR="00771040" w14:paraId="48B7D269" w14:textId="77777777" w:rsidTr="00771040">
        <w:trPr>
          <w:tblCellSpacing w:w="15" w:type="dxa"/>
        </w:trPr>
        <w:tc>
          <w:tcPr>
            <w:tcW w:w="0" w:type="auto"/>
            <w:vAlign w:val="center"/>
            <w:hideMark/>
          </w:tcPr>
          <w:p w14:paraId="07EF112F" w14:textId="77777777" w:rsidR="00771040" w:rsidRDefault="00771040">
            <w:r>
              <w:t xml:space="preserve">Da </w:t>
            </w:r>
            <w:proofErr w:type="spellStart"/>
            <w:r>
              <w:t>luff</w:t>
            </w:r>
            <w:proofErr w:type="spellEnd"/>
            <w:r>
              <w:t xml:space="preserve"> wir</w:t>
            </w:r>
          </w:p>
        </w:tc>
        <w:tc>
          <w:tcPr>
            <w:tcW w:w="0" w:type="auto"/>
            <w:vAlign w:val="center"/>
            <w:hideMark/>
          </w:tcPr>
          <w:p w14:paraId="7972EB3F" w14:textId="77777777" w:rsidR="00771040" w:rsidRDefault="00771040">
            <w:r>
              <w:t xml:space="preserve">Mit solcher </w:t>
            </w:r>
            <w:proofErr w:type="spellStart"/>
            <w:r>
              <w:t>fabel</w:t>
            </w:r>
            <w:proofErr w:type="spellEnd"/>
            <w:r>
              <w:t xml:space="preserve"> </w:t>
            </w:r>
            <w:proofErr w:type="spellStart"/>
            <w:r>
              <w:t>vnd</w:t>
            </w:r>
            <w:proofErr w:type="spellEnd"/>
            <w:r>
              <w:t xml:space="preserve"> </w:t>
            </w:r>
            <w:proofErr w:type="spellStart"/>
            <w:r>
              <w:t>abweyß</w:t>
            </w:r>
            <w:proofErr w:type="spellEnd"/>
          </w:p>
        </w:tc>
      </w:tr>
      <w:tr w:rsidR="00771040" w14:paraId="3615CE1E" w14:textId="77777777" w:rsidTr="00771040">
        <w:trPr>
          <w:tblCellSpacing w:w="15" w:type="dxa"/>
        </w:trPr>
        <w:tc>
          <w:tcPr>
            <w:tcW w:w="0" w:type="auto"/>
            <w:vAlign w:val="center"/>
            <w:hideMark/>
          </w:tcPr>
          <w:p w14:paraId="4F0FF02B" w14:textId="77777777" w:rsidR="00771040" w:rsidRDefault="00771040">
            <w:r>
              <w:t xml:space="preserve">dann </w:t>
            </w:r>
            <w:proofErr w:type="spellStart"/>
            <w:r>
              <w:t>hauffen</w:t>
            </w:r>
            <w:proofErr w:type="spellEnd"/>
          </w:p>
        </w:tc>
        <w:tc>
          <w:tcPr>
            <w:tcW w:w="0" w:type="auto"/>
            <w:vAlign w:val="center"/>
            <w:hideMark/>
          </w:tcPr>
          <w:p w14:paraId="317D7C49" w14:textId="77777777" w:rsidR="00771040" w:rsidRDefault="00771040">
            <w:proofErr w:type="spellStart"/>
            <w:r>
              <w:t>Hond</w:t>
            </w:r>
            <w:proofErr w:type="spellEnd"/>
            <w:r>
              <w:t xml:space="preserve"> </w:t>
            </w:r>
            <w:proofErr w:type="spellStart"/>
            <w:r>
              <w:t>sy</w:t>
            </w:r>
            <w:proofErr w:type="spellEnd"/>
            <w:r>
              <w:t xml:space="preserve"> </w:t>
            </w:r>
            <w:proofErr w:type="spellStart"/>
            <w:r>
              <w:t>vns</w:t>
            </w:r>
            <w:proofErr w:type="spellEnd"/>
            <w:r>
              <w:t xml:space="preserve"> </w:t>
            </w:r>
            <w:proofErr w:type="spellStart"/>
            <w:r>
              <w:t>gefürt</w:t>
            </w:r>
            <w:proofErr w:type="spellEnd"/>
            <w:r>
              <w:t xml:space="preserve"> </w:t>
            </w:r>
            <w:proofErr w:type="spellStart"/>
            <w:r>
              <w:t>auff</w:t>
            </w:r>
            <w:proofErr w:type="spellEnd"/>
            <w:r>
              <w:t xml:space="preserve"> das </w:t>
            </w:r>
            <w:proofErr w:type="spellStart"/>
            <w:r>
              <w:t>eyß</w:t>
            </w:r>
            <w:proofErr w:type="spellEnd"/>
          </w:p>
        </w:tc>
      </w:tr>
      <w:tr w:rsidR="00771040" w14:paraId="071BD52C" w14:textId="77777777" w:rsidTr="00771040">
        <w:trPr>
          <w:tblCellSpacing w:w="15" w:type="dxa"/>
        </w:trPr>
        <w:tc>
          <w:tcPr>
            <w:tcW w:w="0" w:type="auto"/>
            <w:vMerge w:val="restart"/>
            <w:vAlign w:val="center"/>
            <w:hideMark/>
          </w:tcPr>
          <w:p w14:paraId="7D912751" w14:textId="77777777" w:rsidR="00771040" w:rsidRDefault="00771040">
            <w:proofErr w:type="spellStart"/>
            <w:r>
              <w:t>weyß</w:t>
            </w:r>
            <w:proofErr w:type="spellEnd"/>
            <w:r>
              <w:t xml:space="preserve"> zu.</w:t>
            </w:r>
          </w:p>
        </w:tc>
        <w:tc>
          <w:tcPr>
            <w:tcW w:w="0" w:type="auto"/>
            <w:vAlign w:val="center"/>
            <w:hideMark/>
          </w:tcPr>
          <w:p w14:paraId="449E4723" w14:textId="77777777" w:rsidR="00771040" w:rsidRDefault="00771040">
            <w:r>
              <w:t xml:space="preserve">Das wir das </w:t>
            </w:r>
            <w:proofErr w:type="spellStart"/>
            <w:r>
              <w:t>wort</w:t>
            </w:r>
            <w:proofErr w:type="spellEnd"/>
            <w:r>
              <w:t xml:space="preserve"> </w:t>
            </w:r>
            <w:proofErr w:type="spellStart"/>
            <w:r>
              <w:t>gottes</w:t>
            </w:r>
            <w:proofErr w:type="spellEnd"/>
            <w:r>
              <w:t xml:space="preserve"> </w:t>
            </w:r>
            <w:proofErr w:type="spellStart"/>
            <w:r>
              <w:t>verliessen</w:t>
            </w:r>
            <w:proofErr w:type="spellEnd"/>
          </w:p>
        </w:tc>
      </w:tr>
      <w:tr w:rsidR="00771040" w14:paraId="004D7672" w14:textId="77777777" w:rsidTr="00771040">
        <w:trPr>
          <w:tblCellSpacing w:w="15" w:type="dxa"/>
        </w:trPr>
        <w:tc>
          <w:tcPr>
            <w:tcW w:w="0" w:type="auto"/>
            <w:vMerge/>
            <w:vAlign w:val="center"/>
            <w:hideMark/>
          </w:tcPr>
          <w:p w14:paraId="51CDA916" w14:textId="77777777" w:rsidR="00771040" w:rsidRDefault="00771040">
            <w:pPr>
              <w:rPr>
                <w:szCs w:val="24"/>
              </w:rPr>
            </w:pPr>
          </w:p>
        </w:tc>
        <w:tc>
          <w:tcPr>
            <w:tcW w:w="0" w:type="auto"/>
            <w:vAlign w:val="center"/>
            <w:hideMark/>
          </w:tcPr>
          <w:p w14:paraId="59DCA25C" w14:textId="77777777" w:rsidR="00771040" w:rsidRDefault="00771040">
            <w:proofErr w:type="spellStart"/>
            <w:r>
              <w:t>Vnd</w:t>
            </w:r>
            <w:proofErr w:type="spellEnd"/>
            <w:r>
              <w:t xml:space="preserve"> nur thaten was </w:t>
            </w:r>
            <w:proofErr w:type="spellStart"/>
            <w:r>
              <w:t>sy</w:t>
            </w:r>
            <w:proofErr w:type="spellEnd"/>
            <w:r>
              <w:t xml:space="preserve"> </w:t>
            </w:r>
            <w:proofErr w:type="spellStart"/>
            <w:r>
              <w:t>vns</w:t>
            </w:r>
            <w:proofErr w:type="spellEnd"/>
            <w:r>
              <w:t xml:space="preserve"> </w:t>
            </w:r>
            <w:proofErr w:type="spellStart"/>
            <w:r>
              <w:t>hiessen</w:t>
            </w:r>
            <w:proofErr w:type="spellEnd"/>
          </w:p>
        </w:tc>
      </w:tr>
      <w:tr w:rsidR="00771040" w14:paraId="17A591D9" w14:textId="77777777" w:rsidTr="00771040">
        <w:trPr>
          <w:tblCellSpacing w:w="15" w:type="dxa"/>
        </w:trPr>
        <w:tc>
          <w:tcPr>
            <w:tcW w:w="0" w:type="auto"/>
            <w:vMerge/>
            <w:vAlign w:val="center"/>
            <w:hideMark/>
          </w:tcPr>
          <w:p w14:paraId="36C5B0C8" w14:textId="77777777" w:rsidR="00771040" w:rsidRDefault="00771040">
            <w:pPr>
              <w:rPr>
                <w:szCs w:val="24"/>
              </w:rPr>
            </w:pPr>
          </w:p>
        </w:tc>
        <w:tc>
          <w:tcPr>
            <w:tcW w:w="0" w:type="auto"/>
            <w:vAlign w:val="center"/>
            <w:hideMark/>
          </w:tcPr>
          <w:p w14:paraId="591BB96E" w14:textId="77777777" w:rsidR="00771040" w:rsidRDefault="00771040">
            <w:proofErr w:type="spellStart"/>
            <w:r>
              <w:t>Vil</w:t>
            </w:r>
            <w:proofErr w:type="spellEnd"/>
            <w:r>
              <w:t xml:space="preserve"> </w:t>
            </w:r>
            <w:proofErr w:type="spellStart"/>
            <w:r>
              <w:t>werck</w:t>
            </w:r>
            <w:proofErr w:type="spellEnd"/>
            <w:r>
              <w:t xml:space="preserve"> der </w:t>
            </w:r>
            <w:proofErr w:type="spellStart"/>
            <w:r>
              <w:t>got</w:t>
            </w:r>
            <w:proofErr w:type="spellEnd"/>
            <w:r>
              <w:t xml:space="preserve"> doch </w:t>
            </w:r>
            <w:proofErr w:type="spellStart"/>
            <w:r>
              <w:t>kayns</w:t>
            </w:r>
            <w:proofErr w:type="spellEnd"/>
            <w:r>
              <w:t xml:space="preserve"> </w:t>
            </w:r>
            <w:proofErr w:type="spellStart"/>
            <w:r>
              <w:t>begert</w:t>
            </w:r>
            <w:proofErr w:type="spellEnd"/>
          </w:p>
        </w:tc>
      </w:tr>
      <w:tr w:rsidR="00771040" w14:paraId="59D58CAA" w14:textId="77777777" w:rsidTr="00771040">
        <w:trPr>
          <w:tblCellSpacing w:w="15" w:type="dxa"/>
        </w:trPr>
        <w:tc>
          <w:tcPr>
            <w:tcW w:w="0" w:type="auto"/>
            <w:vAlign w:val="center"/>
            <w:hideMark/>
          </w:tcPr>
          <w:p w14:paraId="45D8DFFD" w14:textId="77777777" w:rsidR="00771040" w:rsidRDefault="00771040">
            <w:r>
              <w:t xml:space="preserve">Sonder </w:t>
            </w:r>
            <w:proofErr w:type="spellStart"/>
            <w:r>
              <w:t>Hy</w:t>
            </w:r>
            <w:proofErr w:type="spellEnd"/>
            <w:r>
              <w:t>-</w:t>
            </w:r>
          </w:p>
        </w:tc>
        <w:tc>
          <w:tcPr>
            <w:tcW w:w="0" w:type="auto"/>
            <w:vAlign w:val="center"/>
            <w:hideMark/>
          </w:tcPr>
          <w:p w14:paraId="2C15C28E" w14:textId="77777777" w:rsidR="00771040" w:rsidRDefault="00771040">
            <w:proofErr w:type="spellStart"/>
            <w:r>
              <w:t>Hond</w:t>
            </w:r>
            <w:proofErr w:type="spellEnd"/>
            <w:r>
              <w:t xml:space="preserve"> </w:t>
            </w:r>
            <w:proofErr w:type="spellStart"/>
            <w:r>
              <w:t>vns</w:t>
            </w:r>
            <w:proofErr w:type="spellEnd"/>
            <w:r>
              <w:t xml:space="preserve"> den glauben </w:t>
            </w:r>
            <w:proofErr w:type="spellStart"/>
            <w:r>
              <w:t>nye</w:t>
            </w:r>
            <w:proofErr w:type="spellEnd"/>
            <w:r>
              <w:t xml:space="preserve"> </w:t>
            </w:r>
            <w:proofErr w:type="spellStart"/>
            <w:r>
              <w:t>erklert</w:t>
            </w:r>
            <w:proofErr w:type="spellEnd"/>
          </w:p>
        </w:tc>
      </w:tr>
      <w:tr w:rsidR="00771040" w14:paraId="25E3B4C9" w14:textId="77777777" w:rsidTr="00771040">
        <w:trPr>
          <w:tblCellSpacing w:w="15" w:type="dxa"/>
        </w:trPr>
        <w:tc>
          <w:tcPr>
            <w:tcW w:w="0" w:type="auto"/>
            <w:vAlign w:val="center"/>
            <w:hideMark/>
          </w:tcPr>
          <w:p w14:paraId="70822FBE" w14:textId="77777777" w:rsidR="00771040" w:rsidRDefault="00771040">
            <w:proofErr w:type="spellStart"/>
            <w:r>
              <w:t>stori</w:t>
            </w:r>
            <w:proofErr w:type="spellEnd"/>
          </w:p>
        </w:tc>
        <w:tc>
          <w:tcPr>
            <w:tcW w:w="0" w:type="auto"/>
            <w:vAlign w:val="center"/>
            <w:hideMark/>
          </w:tcPr>
          <w:p w14:paraId="4D6E91FF" w14:textId="77777777" w:rsidR="00771040" w:rsidRDefault="00771040">
            <w:r>
              <w:t xml:space="preserve">In Christo der </w:t>
            </w:r>
            <w:proofErr w:type="spellStart"/>
            <w:r>
              <w:t>vns</w:t>
            </w:r>
            <w:proofErr w:type="spellEnd"/>
            <w:r>
              <w:t xml:space="preserve"> </w:t>
            </w:r>
            <w:proofErr w:type="spellStart"/>
            <w:r>
              <w:t>sälig</w:t>
            </w:r>
            <w:proofErr w:type="spellEnd"/>
            <w:r>
              <w:t xml:space="preserve"> macht</w:t>
            </w:r>
          </w:p>
        </w:tc>
      </w:tr>
      <w:tr w:rsidR="00771040" w14:paraId="64A0E776" w14:textId="77777777" w:rsidTr="00771040">
        <w:trPr>
          <w:tblCellSpacing w:w="15" w:type="dxa"/>
        </w:trPr>
        <w:tc>
          <w:tcPr>
            <w:tcW w:w="0" w:type="auto"/>
            <w:vAlign w:val="center"/>
            <w:hideMark/>
          </w:tcPr>
          <w:p w14:paraId="2B9B51FF" w14:textId="77777777" w:rsidR="00771040" w:rsidRDefault="00771040">
            <w:r>
              <w:t>Fabeln</w:t>
            </w:r>
          </w:p>
        </w:tc>
        <w:tc>
          <w:tcPr>
            <w:tcW w:w="0" w:type="auto"/>
            <w:vAlign w:val="center"/>
            <w:hideMark/>
          </w:tcPr>
          <w:p w14:paraId="00A5685A" w14:textId="77777777" w:rsidR="00771040" w:rsidRDefault="00771040">
            <w:r>
              <w:t xml:space="preserve">Dieser </w:t>
            </w:r>
            <w:proofErr w:type="spellStart"/>
            <w:r>
              <w:t>mangel</w:t>
            </w:r>
            <w:proofErr w:type="spellEnd"/>
            <w:r>
              <w:t xml:space="preserve"> </w:t>
            </w:r>
            <w:proofErr w:type="spellStart"/>
            <w:r>
              <w:t>bedeüt</w:t>
            </w:r>
            <w:proofErr w:type="spellEnd"/>
            <w:r>
              <w:t xml:space="preserve"> die </w:t>
            </w:r>
            <w:proofErr w:type="spellStart"/>
            <w:r>
              <w:t>nacht</w:t>
            </w:r>
            <w:proofErr w:type="spellEnd"/>
          </w:p>
        </w:tc>
      </w:tr>
      <w:tr w:rsidR="00771040" w14:paraId="4DB66375" w14:textId="77777777" w:rsidTr="00771040">
        <w:trPr>
          <w:tblCellSpacing w:w="15" w:type="dxa"/>
        </w:trPr>
        <w:tc>
          <w:tcPr>
            <w:tcW w:w="0" w:type="auto"/>
            <w:vAlign w:val="center"/>
            <w:hideMark/>
          </w:tcPr>
          <w:p w14:paraId="0BDC7E80" w14:textId="77777777" w:rsidR="00771040" w:rsidRDefault="00771040">
            <w:proofErr w:type="spellStart"/>
            <w:r>
              <w:t>vnd</w:t>
            </w:r>
            <w:proofErr w:type="spellEnd"/>
            <w:r>
              <w:t xml:space="preserve"> </w:t>
            </w:r>
            <w:proofErr w:type="spellStart"/>
            <w:r>
              <w:t>merlein</w:t>
            </w:r>
            <w:proofErr w:type="spellEnd"/>
            <w:r>
              <w:t>.</w:t>
            </w:r>
          </w:p>
        </w:tc>
        <w:tc>
          <w:tcPr>
            <w:tcW w:w="0" w:type="auto"/>
            <w:vAlign w:val="center"/>
            <w:hideMark/>
          </w:tcPr>
          <w:p w14:paraId="24EDB145" w14:textId="77777777" w:rsidR="00771040" w:rsidRDefault="00771040">
            <w:r>
              <w:t xml:space="preserve">Darinn wir alle irr </w:t>
            </w:r>
            <w:proofErr w:type="spellStart"/>
            <w:r>
              <w:t>seind</w:t>
            </w:r>
            <w:proofErr w:type="spellEnd"/>
            <w:r>
              <w:t xml:space="preserve"> gangen</w:t>
            </w:r>
          </w:p>
        </w:tc>
      </w:tr>
      <w:tr w:rsidR="00771040" w14:paraId="0718598F" w14:textId="77777777" w:rsidTr="00771040">
        <w:trPr>
          <w:tblCellSpacing w:w="15" w:type="dxa"/>
        </w:trPr>
        <w:tc>
          <w:tcPr>
            <w:tcW w:w="0" w:type="auto"/>
            <w:vAlign w:val="center"/>
            <w:hideMark/>
          </w:tcPr>
          <w:p w14:paraId="69124C9A" w14:textId="77777777" w:rsidR="00771040" w:rsidRDefault="00771040">
            <w:r>
              <w:t>Was die</w:t>
            </w:r>
          </w:p>
        </w:tc>
        <w:tc>
          <w:tcPr>
            <w:tcW w:w="0" w:type="auto"/>
            <w:vAlign w:val="center"/>
            <w:hideMark/>
          </w:tcPr>
          <w:p w14:paraId="7E11AC9F" w14:textId="77777777" w:rsidR="00771040" w:rsidRDefault="00771040">
            <w:r>
              <w:t xml:space="preserve">Also </w:t>
            </w:r>
            <w:proofErr w:type="spellStart"/>
            <w:r>
              <w:t>hond</w:t>
            </w:r>
            <w:proofErr w:type="spellEnd"/>
            <w:r>
              <w:t xml:space="preserve"> </w:t>
            </w:r>
            <w:proofErr w:type="spellStart"/>
            <w:r>
              <w:t>vns</w:t>
            </w:r>
            <w:proofErr w:type="spellEnd"/>
            <w:r>
              <w:t xml:space="preserve"> die </w:t>
            </w:r>
            <w:proofErr w:type="spellStart"/>
            <w:r>
              <w:t>wolff</w:t>
            </w:r>
            <w:proofErr w:type="spellEnd"/>
            <w:r>
              <w:t xml:space="preserve"> </w:t>
            </w:r>
            <w:proofErr w:type="spellStart"/>
            <w:r>
              <w:t>vnd</w:t>
            </w:r>
            <w:proofErr w:type="spellEnd"/>
            <w:r>
              <w:t xml:space="preserve"> schlangen</w:t>
            </w:r>
          </w:p>
        </w:tc>
      </w:tr>
      <w:tr w:rsidR="00771040" w14:paraId="09234746" w14:textId="77777777" w:rsidTr="00771040">
        <w:trPr>
          <w:tblCellSpacing w:w="15" w:type="dxa"/>
        </w:trPr>
        <w:tc>
          <w:tcPr>
            <w:tcW w:w="0" w:type="auto"/>
            <w:vAlign w:val="center"/>
            <w:hideMark/>
          </w:tcPr>
          <w:p w14:paraId="4C3077EC" w14:textId="77777777" w:rsidR="00771040" w:rsidRDefault="00771040">
            <w:proofErr w:type="spellStart"/>
            <w:r>
              <w:t>nacht</w:t>
            </w:r>
            <w:proofErr w:type="spellEnd"/>
            <w:r>
              <w:t xml:space="preserve"> sey.</w:t>
            </w:r>
          </w:p>
        </w:tc>
        <w:tc>
          <w:tcPr>
            <w:tcW w:w="0" w:type="auto"/>
            <w:vAlign w:val="center"/>
            <w:hideMark/>
          </w:tcPr>
          <w:p w14:paraId="7A7582AE" w14:textId="77777777" w:rsidR="00771040" w:rsidRDefault="00771040">
            <w:proofErr w:type="spellStart"/>
            <w:r>
              <w:t>Byß</w:t>
            </w:r>
            <w:proofErr w:type="spellEnd"/>
            <w:r>
              <w:t xml:space="preserve"> in das </w:t>
            </w:r>
            <w:proofErr w:type="spellStart"/>
            <w:r>
              <w:t>vierdthalbhundert</w:t>
            </w:r>
            <w:proofErr w:type="spellEnd"/>
            <w:r>
              <w:t xml:space="preserve"> </w:t>
            </w:r>
            <w:proofErr w:type="spellStart"/>
            <w:r>
              <w:t>jar</w:t>
            </w:r>
            <w:proofErr w:type="spellEnd"/>
          </w:p>
        </w:tc>
      </w:tr>
      <w:tr w:rsidR="00771040" w14:paraId="3E8B47EF" w14:textId="77777777" w:rsidTr="00771040">
        <w:trPr>
          <w:tblCellSpacing w:w="15" w:type="dxa"/>
        </w:trPr>
        <w:tc>
          <w:tcPr>
            <w:tcW w:w="0" w:type="auto"/>
            <w:vAlign w:val="center"/>
            <w:hideMark/>
          </w:tcPr>
          <w:p w14:paraId="2971F7DC" w14:textId="77777777" w:rsidR="00771040" w:rsidRDefault="00771040">
            <w:r>
              <w:t xml:space="preserve">Wer </w:t>
            </w:r>
            <w:proofErr w:type="spellStart"/>
            <w:r>
              <w:t>vns</w:t>
            </w:r>
            <w:proofErr w:type="spellEnd"/>
            <w:r>
              <w:t xml:space="preserve"> </w:t>
            </w:r>
            <w:proofErr w:type="spellStart"/>
            <w:r>
              <w:t>ain</w:t>
            </w:r>
            <w:proofErr w:type="spellEnd"/>
          </w:p>
        </w:tc>
        <w:tc>
          <w:tcPr>
            <w:tcW w:w="0" w:type="auto"/>
            <w:vAlign w:val="center"/>
            <w:hideMark/>
          </w:tcPr>
          <w:p w14:paraId="143E8BF1" w14:textId="77777777" w:rsidR="00771040" w:rsidRDefault="00771040">
            <w:r>
              <w:t xml:space="preserve">Behalten in </w:t>
            </w:r>
            <w:proofErr w:type="spellStart"/>
            <w:r>
              <w:t>jr</w:t>
            </w:r>
            <w:proofErr w:type="spellEnd"/>
            <w:r>
              <w:t xml:space="preserve"> </w:t>
            </w:r>
            <w:proofErr w:type="spellStart"/>
            <w:r>
              <w:t>hut</w:t>
            </w:r>
            <w:proofErr w:type="spellEnd"/>
            <w:r>
              <w:t xml:space="preserve"> </w:t>
            </w:r>
            <w:proofErr w:type="spellStart"/>
            <w:r>
              <w:t>fürwar</w:t>
            </w:r>
            <w:proofErr w:type="spellEnd"/>
          </w:p>
        </w:tc>
      </w:tr>
      <w:tr w:rsidR="00771040" w14:paraId="4AFE6DD7" w14:textId="77777777" w:rsidTr="00771040">
        <w:trPr>
          <w:tblCellSpacing w:w="15" w:type="dxa"/>
        </w:trPr>
        <w:tc>
          <w:tcPr>
            <w:tcW w:w="0" w:type="auto"/>
            <w:vAlign w:val="center"/>
            <w:hideMark/>
          </w:tcPr>
          <w:p w14:paraId="00537C30" w14:textId="77777777" w:rsidR="00771040" w:rsidRDefault="00771040">
            <w:proofErr w:type="spellStart"/>
            <w:r>
              <w:t>redt</w:t>
            </w:r>
            <w:proofErr w:type="spellEnd"/>
            <w:r>
              <w:t xml:space="preserve"> ist in des</w:t>
            </w:r>
          </w:p>
        </w:tc>
        <w:tc>
          <w:tcPr>
            <w:tcW w:w="0" w:type="auto"/>
            <w:vAlign w:val="center"/>
            <w:hideMark/>
          </w:tcPr>
          <w:p w14:paraId="1DCFE12E" w14:textId="77777777" w:rsidR="00771040" w:rsidRDefault="00771040">
            <w:proofErr w:type="spellStart"/>
            <w:r>
              <w:t>Vnd</w:t>
            </w:r>
            <w:proofErr w:type="spellEnd"/>
            <w:r>
              <w:t xml:space="preserve"> mit des Bapsts </w:t>
            </w:r>
            <w:proofErr w:type="spellStart"/>
            <w:r>
              <w:t>gewalt</w:t>
            </w:r>
            <w:proofErr w:type="spellEnd"/>
            <w:r>
              <w:t xml:space="preserve"> </w:t>
            </w:r>
            <w:proofErr w:type="spellStart"/>
            <w:r>
              <w:t>vmb</w:t>
            </w:r>
            <w:proofErr w:type="spellEnd"/>
            <w:r>
              <w:t xml:space="preserve"> </w:t>
            </w:r>
            <w:proofErr w:type="spellStart"/>
            <w:r>
              <w:t>tryben</w:t>
            </w:r>
            <w:proofErr w:type="spellEnd"/>
          </w:p>
        </w:tc>
      </w:tr>
      <w:tr w:rsidR="00771040" w14:paraId="6824E341" w14:textId="77777777" w:rsidTr="00771040">
        <w:trPr>
          <w:tblCellSpacing w:w="15" w:type="dxa"/>
        </w:trPr>
        <w:tc>
          <w:tcPr>
            <w:tcW w:w="0" w:type="auto"/>
            <w:vAlign w:val="center"/>
            <w:hideMark/>
          </w:tcPr>
          <w:p w14:paraId="1DC8A7F3" w14:textId="77777777" w:rsidR="00771040" w:rsidRDefault="00771040">
            <w:r>
              <w:t>Bapsts bann.</w:t>
            </w:r>
          </w:p>
        </w:tc>
        <w:tc>
          <w:tcPr>
            <w:tcW w:w="0" w:type="auto"/>
            <w:vAlign w:val="center"/>
            <w:hideMark/>
          </w:tcPr>
          <w:p w14:paraId="35DFDCC3" w14:textId="77777777" w:rsidR="00771040" w:rsidRDefault="00771040">
            <w:proofErr w:type="spellStart"/>
            <w:r>
              <w:t>Byß</w:t>
            </w:r>
            <w:proofErr w:type="spellEnd"/>
            <w:r>
              <w:t xml:space="preserve"> Doctor Martin hat </w:t>
            </w:r>
            <w:proofErr w:type="spellStart"/>
            <w:r>
              <w:t>geschriben</w:t>
            </w:r>
            <w:proofErr w:type="spellEnd"/>
          </w:p>
        </w:tc>
      </w:tr>
      <w:tr w:rsidR="00771040" w14:paraId="202D7ACA" w14:textId="77777777" w:rsidTr="00771040">
        <w:trPr>
          <w:tblCellSpacing w:w="15" w:type="dxa"/>
        </w:trPr>
        <w:tc>
          <w:tcPr>
            <w:tcW w:w="0" w:type="auto"/>
            <w:vMerge w:val="restart"/>
            <w:vAlign w:val="center"/>
            <w:hideMark/>
          </w:tcPr>
          <w:p w14:paraId="6A2F1A37" w14:textId="77777777" w:rsidR="00771040" w:rsidRDefault="00771040">
            <w:r>
              <w:t>Nota</w:t>
            </w:r>
          </w:p>
        </w:tc>
        <w:tc>
          <w:tcPr>
            <w:tcW w:w="0" w:type="auto"/>
            <w:vAlign w:val="center"/>
            <w:hideMark/>
          </w:tcPr>
          <w:p w14:paraId="2C0D9583" w14:textId="77777777" w:rsidR="00771040" w:rsidRDefault="00771040">
            <w:r>
              <w:t xml:space="preserve">Wieder der </w:t>
            </w:r>
            <w:proofErr w:type="spellStart"/>
            <w:r>
              <w:t>gaystlichen</w:t>
            </w:r>
            <w:proofErr w:type="spellEnd"/>
            <w:r>
              <w:t xml:space="preserve"> </w:t>
            </w:r>
            <w:proofErr w:type="spellStart"/>
            <w:r>
              <w:t>myßbrauch</w:t>
            </w:r>
            <w:proofErr w:type="spellEnd"/>
          </w:p>
        </w:tc>
      </w:tr>
      <w:tr w:rsidR="00771040" w14:paraId="67188EB4" w14:textId="77777777" w:rsidTr="00771040">
        <w:trPr>
          <w:tblCellSpacing w:w="15" w:type="dxa"/>
        </w:trPr>
        <w:tc>
          <w:tcPr>
            <w:tcW w:w="0" w:type="auto"/>
            <w:vMerge/>
            <w:vAlign w:val="center"/>
            <w:hideMark/>
          </w:tcPr>
          <w:p w14:paraId="0BCC53B4" w14:textId="77777777" w:rsidR="00771040" w:rsidRDefault="00771040">
            <w:pPr>
              <w:rPr>
                <w:szCs w:val="24"/>
              </w:rPr>
            </w:pPr>
          </w:p>
        </w:tc>
        <w:tc>
          <w:tcPr>
            <w:tcW w:w="0" w:type="auto"/>
            <w:vAlign w:val="center"/>
            <w:hideMark/>
          </w:tcPr>
          <w:p w14:paraId="38B3DC56" w14:textId="77777777" w:rsidR="00771040" w:rsidRDefault="00771040">
            <w:proofErr w:type="spellStart"/>
            <w:r>
              <w:t>Vnd</w:t>
            </w:r>
            <w:proofErr w:type="spellEnd"/>
            <w:r>
              <w:t xml:space="preserve"> </w:t>
            </w:r>
            <w:proofErr w:type="spellStart"/>
            <w:r>
              <w:t>widerumb</w:t>
            </w:r>
            <w:proofErr w:type="spellEnd"/>
            <w:r>
              <w:t xml:space="preserve"> </w:t>
            </w:r>
            <w:proofErr w:type="spellStart"/>
            <w:r>
              <w:t>auffdecket</w:t>
            </w:r>
            <w:proofErr w:type="spellEnd"/>
            <w:r>
              <w:t xml:space="preserve"> </w:t>
            </w:r>
            <w:proofErr w:type="spellStart"/>
            <w:r>
              <w:t>auch7</w:t>
            </w:r>
            <w:proofErr w:type="spellEnd"/>
          </w:p>
        </w:tc>
      </w:tr>
      <w:tr w:rsidR="00771040" w14:paraId="6D21A9A2" w14:textId="77777777" w:rsidTr="00771040">
        <w:trPr>
          <w:tblCellSpacing w:w="15" w:type="dxa"/>
        </w:trPr>
        <w:tc>
          <w:tcPr>
            <w:tcW w:w="0" w:type="auto"/>
            <w:vMerge/>
            <w:vAlign w:val="center"/>
            <w:hideMark/>
          </w:tcPr>
          <w:p w14:paraId="342789D3" w14:textId="77777777" w:rsidR="00771040" w:rsidRDefault="00771040">
            <w:pPr>
              <w:rPr>
                <w:szCs w:val="24"/>
              </w:rPr>
            </w:pPr>
          </w:p>
        </w:tc>
        <w:tc>
          <w:tcPr>
            <w:tcW w:w="0" w:type="auto"/>
            <w:vAlign w:val="center"/>
            <w:hideMark/>
          </w:tcPr>
          <w:p w14:paraId="6BDF35D9" w14:textId="77777777" w:rsidR="00771040" w:rsidRDefault="00771040">
            <w:r>
              <w:t xml:space="preserve">Das </w:t>
            </w:r>
            <w:proofErr w:type="spellStart"/>
            <w:r>
              <w:t>wort</w:t>
            </w:r>
            <w:proofErr w:type="spellEnd"/>
            <w:r>
              <w:t xml:space="preserve"> </w:t>
            </w:r>
            <w:proofErr w:type="spellStart"/>
            <w:r>
              <w:t>gottes</w:t>
            </w:r>
            <w:proofErr w:type="spellEnd"/>
            <w:r>
              <w:t xml:space="preserve"> die </w:t>
            </w:r>
            <w:proofErr w:type="spellStart"/>
            <w:r>
              <w:t>haylig</w:t>
            </w:r>
            <w:proofErr w:type="spellEnd"/>
            <w:r>
              <w:t xml:space="preserve"> </w:t>
            </w:r>
            <w:proofErr w:type="spellStart"/>
            <w:r>
              <w:t>schrifft</w:t>
            </w:r>
            <w:proofErr w:type="spellEnd"/>
          </w:p>
        </w:tc>
      </w:tr>
      <w:tr w:rsidR="00771040" w14:paraId="1E0044CD" w14:textId="77777777" w:rsidTr="00771040">
        <w:trPr>
          <w:tblCellSpacing w:w="15" w:type="dxa"/>
        </w:trPr>
        <w:tc>
          <w:tcPr>
            <w:tcW w:w="0" w:type="auto"/>
            <w:vMerge/>
            <w:vAlign w:val="center"/>
            <w:hideMark/>
          </w:tcPr>
          <w:p w14:paraId="3F75A9F5" w14:textId="77777777" w:rsidR="00771040" w:rsidRDefault="00771040">
            <w:pPr>
              <w:rPr>
                <w:szCs w:val="24"/>
              </w:rPr>
            </w:pPr>
          </w:p>
        </w:tc>
        <w:tc>
          <w:tcPr>
            <w:tcW w:w="0" w:type="auto"/>
            <w:vAlign w:val="center"/>
            <w:hideMark/>
          </w:tcPr>
          <w:p w14:paraId="2005EA75" w14:textId="77777777" w:rsidR="00771040" w:rsidRDefault="00771040">
            <w:r>
              <w:t xml:space="preserve">Er </w:t>
            </w:r>
            <w:proofErr w:type="spellStart"/>
            <w:r>
              <w:t>mündtlich</w:t>
            </w:r>
            <w:proofErr w:type="spellEnd"/>
            <w:r>
              <w:t xml:space="preserve"> </w:t>
            </w:r>
            <w:proofErr w:type="spellStart"/>
            <w:r>
              <w:t>vnd</w:t>
            </w:r>
            <w:proofErr w:type="spellEnd"/>
            <w:r>
              <w:t xml:space="preserve"> </w:t>
            </w:r>
            <w:proofErr w:type="spellStart"/>
            <w:r>
              <w:t>schrifftlich</w:t>
            </w:r>
            <w:proofErr w:type="spellEnd"/>
            <w:r>
              <w:t xml:space="preserve"> </w:t>
            </w:r>
            <w:proofErr w:type="spellStart"/>
            <w:r>
              <w:t>außrüfft</w:t>
            </w:r>
            <w:proofErr w:type="spellEnd"/>
          </w:p>
        </w:tc>
      </w:tr>
      <w:tr w:rsidR="00771040" w14:paraId="229C0BF5" w14:textId="77777777" w:rsidTr="00771040">
        <w:trPr>
          <w:tblCellSpacing w:w="15" w:type="dxa"/>
        </w:trPr>
        <w:tc>
          <w:tcPr>
            <w:tcW w:w="0" w:type="auto"/>
            <w:vMerge/>
            <w:vAlign w:val="center"/>
            <w:hideMark/>
          </w:tcPr>
          <w:p w14:paraId="0B5C2C17" w14:textId="77777777" w:rsidR="00771040" w:rsidRDefault="00771040">
            <w:pPr>
              <w:rPr>
                <w:szCs w:val="24"/>
              </w:rPr>
            </w:pPr>
          </w:p>
        </w:tc>
        <w:tc>
          <w:tcPr>
            <w:tcW w:w="0" w:type="auto"/>
            <w:vAlign w:val="center"/>
            <w:hideMark/>
          </w:tcPr>
          <w:p w14:paraId="6A1429FF" w14:textId="77777777" w:rsidR="00771040" w:rsidRDefault="00771040">
            <w:r>
              <w:t xml:space="preserve">In vier </w:t>
            </w:r>
            <w:proofErr w:type="spellStart"/>
            <w:r>
              <w:t>iaren</w:t>
            </w:r>
            <w:proofErr w:type="spellEnd"/>
            <w:r>
              <w:t xml:space="preserve"> bey hundert stucken</w:t>
            </w:r>
          </w:p>
        </w:tc>
      </w:tr>
      <w:tr w:rsidR="00771040" w14:paraId="43FC53D0" w14:textId="77777777" w:rsidTr="00771040">
        <w:trPr>
          <w:tblCellSpacing w:w="15" w:type="dxa"/>
        </w:trPr>
        <w:tc>
          <w:tcPr>
            <w:tcW w:w="0" w:type="auto"/>
            <w:vAlign w:val="center"/>
            <w:hideMark/>
          </w:tcPr>
          <w:p w14:paraId="57837431" w14:textId="77777777" w:rsidR="00771040" w:rsidRDefault="00771040">
            <w:r>
              <w:t xml:space="preserve">Ain </w:t>
            </w:r>
            <w:proofErr w:type="spellStart"/>
            <w:r>
              <w:t>Kurtzer</w:t>
            </w:r>
            <w:proofErr w:type="spellEnd"/>
          </w:p>
        </w:tc>
        <w:tc>
          <w:tcPr>
            <w:tcW w:w="0" w:type="auto"/>
            <w:vAlign w:val="center"/>
            <w:hideMark/>
          </w:tcPr>
          <w:p w14:paraId="690D72DC" w14:textId="77777777" w:rsidR="00771040" w:rsidRDefault="00771040">
            <w:r>
              <w:t xml:space="preserve">In </w:t>
            </w:r>
            <w:proofErr w:type="spellStart"/>
            <w:r>
              <w:t>teütscher</w:t>
            </w:r>
            <w:proofErr w:type="spellEnd"/>
            <w:r>
              <w:t xml:space="preserve"> sprach </w:t>
            </w:r>
            <w:proofErr w:type="spellStart"/>
            <w:r>
              <w:t>vnd</w:t>
            </w:r>
            <w:proofErr w:type="spellEnd"/>
            <w:r>
              <w:t xml:space="preserve"> </w:t>
            </w:r>
            <w:proofErr w:type="spellStart"/>
            <w:r>
              <w:t>lat</w:t>
            </w:r>
            <w:proofErr w:type="spellEnd"/>
            <w:r>
              <w:t xml:space="preserve"> </w:t>
            </w:r>
            <w:proofErr w:type="spellStart"/>
            <w:r>
              <w:t>sy</w:t>
            </w:r>
            <w:proofErr w:type="spellEnd"/>
            <w:r>
              <w:t xml:space="preserve"> drucken</w:t>
            </w:r>
          </w:p>
        </w:tc>
      </w:tr>
      <w:tr w:rsidR="00771040" w14:paraId="41344F7F" w14:textId="77777777" w:rsidTr="00771040">
        <w:trPr>
          <w:tblCellSpacing w:w="15" w:type="dxa"/>
        </w:trPr>
        <w:tc>
          <w:tcPr>
            <w:tcW w:w="0" w:type="auto"/>
            <w:vAlign w:val="center"/>
            <w:hideMark/>
          </w:tcPr>
          <w:p w14:paraId="42283000" w14:textId="77777777" w:rsidR="00771040" w:rsidRDefault="00771040">
            <w:proofErr w:type="spellStart"/>
            <w:r>
              <w:t>anzaig</w:t>
            </w:r>
            <w:proofErr w:type="spellEnd"/>
            <w:r>
              <w:t xml:space="preserve"> d' </w:t>
            </w:r>
            <w:proofErr w:type="spellStart"/>
            <w:r>
              <w:t>lerre</w:t>
            </w:r>
            <w:proofErr w:type="spellEnd"/>
          </w:p>
        </w:tc>
        <w:tc>
          <w:tcPr>
            <w:tcW w:w="0" w:type="auto"/>
            <w:vAlign w:val="center"/>
            <w:hideMark/>
          </w:tcPr>
          <w:p w14:paraId="1AC636E2" w14:textId="77777777" w:rsidR="00771040" w:rsidRDefault="00771040">
            <w:r>
              <w:t xml:space="preserve">Das man </w:t>
            </w:r>
            <w:proofErr w:type="spellStart"/>
            <w:r>
              <w:t>verstee</w:t>
            </w:r>
            <w:proofErr w:type="spellEnd"/>
            <w:r>
              <w:t xml:space="preserve"> was er </w:t>
            </w:r>
            <w:proofErr w:type="spellStart"/>
            <w:r>
              <w:t>thü</w:t>
            </w:r>
            <w:proofErr w:type="spellEnd"/>
            <w:r>
              <w:t xml:space="preserve"> </w:t>
            </w:r>
            <w:proofErr w:type="spellStart"/>
            <w:r>
              <w:t>leren</w:t>
            </w:r>
            <w:proofErr w:type="spellEnd"/>
          </w:p>
        </w:tc>
      </w:tr>
      <w:tr w:rsidR="00771040" w14:paraId="05573FE0" w14:textId="77777777" w:rsidTr="00771040">
        <w:trPr>
          <w:tblCellSpacing w:w="15" w:type="dxa"/>
        </w:trPr>
        <w:tc>
          <w:tcPr>
            <w:tcW w:w="0" w:type="auto"/>
            <w:vAlign w:val="center"/>
            <w:hideMark/>
          </w:tcPr>
          <w:p w14:paraId="0EDA9B59" w14:textId="77777777" w:rsidR="00771040" w:rsidRDefault="00771040">
            <w:r>
              <w:t>Doctor Mar</w:t>
            </w:r>
          </w:p>
        </w:tc>
        <w:tc>
          <w:tcPr>
            <w:tcW w:w="0" w:type="auto"/>
            <w:vAlign w:val="center"/>
            <w:hideMark/>
          </w:tcPr>
          <w:p w14:paraId="7386617F" w14:textId="77777777" w:rsidR="00771040" w:rsidRDefault="00771040">
            <w:r>
              <w:t xml:space="preserve">Will ich </w:t>
            </w:r>
            <w:proofErr w:type="spellStart"/>
            <w:r>
              <w:t>kurtzlich</w:t>
            </w:r>
            <w:proofErr w:type="spellEnd"/>
            <w:r>
              <w:t xml:space="preserve"> </w:t>
            </w:r>
            <w:proofErr w:type="spellStart"/>
            <w:r>
              <w:t>ain</w:t>
            </w:r>
            <w:proofErr w:type="spellEnd"/>
            <w:r>
              <w:t xml:space="preserve"> wenig </w:t>
            </w:r>
            <w:proofErr w:type="spellStart"/>
            <w:r>
              <w:t>erkleren</w:t>
            </w:r>
            <w:proofErr w:type="spellEnd"/>
          </w:p>
        </w:tc>
      </w:tr>
      <w:tr w:rsidR="00771040" w14:paraId="458C836E" w14:textId="77777777" w:rsidTr="00771040">
        <w:trPr>
          <w:tblCellSpacing w:w="15" w:type="dxa"/>
        </w:trPr>
        <w:tc>
          <w:tcPr>
            <w:tcW w:w="0" w:type="auto"/>
            <w:vAlign w:val="center"/>
            <w:hideMark/>
          </w:tcPr>
          <w:p w14:paraId="7F3A15DD" w14:textId="77777777" w:rsidR="00771040" w:rsidRDefault="00771040">
            <w:proofErr w:type="spellStart"/>
            <w:r>
              <w:t>tini</w:t>
            </w:r>
            <w:proofErr w:type="spellEnd"/>
            <w:r>
              <w:t xml:space="preserve"> </w:t>
            </w:r>
            <w:proofErr w:type="spellStart"/>
            <w:r>
              <w:t>Lutthers</w:t>
            </w:r>
            <w:proofErr w:type="spellEnd"/>
          </w:p>
        </w:tc>
        <w:tc>
          <w:tcPr>
            <w:tcW w:w="0" w:type="auto"/>
            <w:vAlign w:val="center"/>
            <w:hideMark/>
          </w:tcPr>
          <w:p w14:paraId="7265C6E7" w14:textId="77777777" w:rsidR="00771040" w:rsidRDefault="00771040">
            <w:r>
              <w:t xml:space="preserve">Gottes </w:t>
            </w:r>
            <w:proofErr w:type="spellStart"/>
            <w:r>
              <w:t>gesetz</w:t>
            </w:r>
            <w:proofErr w:type="spellEnd"/>
            <w:r>
              <w:t xml:space="preserve"> </w:t>
            </w:r>
            <w:proofErr w:type="spellStart"/>
            <w:r>
              <w:t>vnd</w:t>
            </w:r>
            <w:proofErr w:type="spellEnd"/>
            <w:r>
              <w:t xml:space="preserve"> die Propheten</w:t>
            </w:r>
          </w:p>
        </w:tc>
      </w:tr>
      <w:tr w:rsidR="00771040" w14:paraId="60A34293" w14:textId="77777777" w:rsidTr="00771040">
        <w:trPr>
          <w:tblCellSpacing w:w="15" w:type="dxa"/>
        </w:trPr>
        <w:tc>
          <w:tcPr>
            <w:tcW w:w="0" w:type="auto"/>
            <w:vAlign w:val="center"/>
            <w:hideMark/>
          </w:tcPr>
          <w:p w14:paraId="3A9AE203" w14:textId="77777777" w:rsidR="00771040" w:rsidRDefault="00771040">
            <w:r>
              <w:t xml:space="preserve">Was die </w:t>
            </w:r>
            <w:proofErr w:type="spellStart"/>
            <w:r>
              <w:t>mor</w:t>
            </w:r>
            <w:proofErr w:type="spellEnd"/>
          </w:p>
        </w:tc>
        <w:tc>
          <w:tcPr>
            <w:tcW w:w="0" w:type="auto"/>
            <w:vAlign w:val="center"/>
            <w:hideMark/>
          </w:tcPr>
          <w:p w14:paraId="62DD58C4" w14:textId="77777777" w:rsidR="00771040" w:rsidRDefault="00771040">
            <w:proofErr w:type="spellStart"/>
            <w:r>
              <w:t>Bedeütten</w:t>
            </w:r>
            <w:proofErr w:type="spellEnd"/>
            <w:r>
              <w:t xml:space="preserve"> </w:t>
            </w:r>
            <w:proofErr w:type="spellStart"/>
            <w:r>
              <w:t>vns</w:t>
            </w:r>
            <w:proofErr w:type="spellEnd"/>
            <w:r>
              <w:t xml:space="preserve"> die </w:t>
            </w:r>
            <w:proofErr w:type="spellStart"/>
            <w:r>
              <w:t>morgenröten</w:t>
            </w:r>
            <w:proofErr w:type="spellEnd"/>
          </w:p>
        </w:tc>
      </w:tr>
      <w:tr w:rsidR="00771040" w14:paraId="2B801857" w14:textId="77777777" w:rsidTr="00771040">
        <w:trPr>
          <w:tblCellSpacing w:w="15" w:type="dxa"/>
        </w:trPr>
        <w:tc>
          <w:tcPr>
            <w:tcW w:w="0" w:type="auto"/>
            <w:vMerge w:val="restart"/>
            <w:vAlign w:val="center"/>
            <w:hideMark/>
          </w:tcPr>
          <w:p w14:paraId="723DE667" w14:textId="77777777" w:rsidR="00771040" w:rsidRDefault="00771040">
            <w:proofErr w:type="spellStart"/>
            <w:r>
              <w:t>genrödt</w:t>
            </w:r>
            <w:proofErr w:type="spellEnd"/>
            <w:r>
              <w:t xml:space="preserve"> sey.</w:t>
            </w:r>
          </w:p>
        </w:tc>
        <w:tc>
          <w:tcPr>
            <w:tcW w:w="0" w:type="auto"/>
            <w:vAlign w:val="center"/>
            <w:hideMark/>
          </w:tcPr>
          <w:p w14:paraId="4BBCF7ED" w14:textId="77777777" w:rsidR="00771040" w:rsidRDefault="00771040">
            <w:r>
              <w:t xml:space="preserve">Darinn </w:t>
            </w:r>
            <w:proofErr w:type="spellStart"/>
            <w:r>
              <w:t>zaygt</w:t>
            </w:r>
            <w:proofErr w:type="spellEnd"/>
            <w:r>
              <w:t xml:space="preserve"> Luther das wir all</w:t>
            </w:r>
          </w:p>
        </w:tc>
      </w:tr>
      <w:tr w:rsidR="00771040" w14:paraId="7696B6BD" w14:textId="77777777" w:rsidTr="00771040">
        <w:trPr>
          <w:tblCellSpacing w:w="15" w:type="dxa"/>
        </w:trPr>
        <w:tc>
          <w:tcPr>
            <w:tcW w:w="0" w:type="auto"/>
            <w:vMerge/>
            <w:vAlign w:val="center"/>
            <w:hideMark/>
          </w:tcPr>
          <w:p w14:paraId="6C3281E4" w14:textId="77777777" w:rsidR="00771040" w:rsidRDefault="00771040">
            <w:pPr>
              <w:rPr>
                <w:szCs w:val="24"/>
              </w:rPr>
            </w:pPr>
          </w:p>
        </w:tc>
        <w:tc>
          <w:tcPr>
            <w:tcW w:w="0" w:type="auto"/>
            <w:vAlign w:val="center"/>
            <w:hideMark/>
          </w:tcPr>
          <w:p w14:paraId="68AE022F" w14:textId="77777777" w:rsidR="00771040" w:rsidRDefault="00771040">
            <w:r>
              <w:t xml:space="preserve">Miterben </w:t>
            </w:r>
            <w:proofErr w:type="spellStart"/>
            <w:r>
              <w:t>seind</w:t>
            </w:r>
            <w:proofErr w:type="spellEnd"/>
            <w:r>
              <w:t xml:space="preserve"> Adams fall</w:t>
            </w:r>
          </w:p>
        </w:tc>
      </w:tr>
      <w:tr w:rsidR="00771040" w14:paraId="5EEEC6A6" w14:textId="77777777" w:rsidTr="00771040">
        <w:trPr>
          <w:tblCellSpacing w:w="15" w:type="dxa"/>
        </w:trPr>
        <w:tc>
          <w:tcPr>
            <w:tcW w:w="0" w:type="auto"/>
            <w:vMerge/>
            <w:vAlign w:val="center"/>
            <w:hideMark/>
          </w:tcPr>
          <w:p w14:paraId="0EED5F8F" w14:textId="77777777" w:rsidR="00771040" w:rsidRDefault="00771040">
            <w:pPr>
              <w:rPr>
                <w:szCs w:val="24"/>
              </w:rPr>
            </w:pPr>
          </w:p>
        </w:tc>
        <w:tc>
          <w:tcPr>
            <w:tcW w:w="0" w:type="auto"/>
            <w:vAlign w:val="center"/>
            <w:hideMark/>
          </w:tcPr>
          <w:p w14:paraId="43779DD5" w14:textId="77777777" w:rsidR="00771040" w:rsidRDefault="00771040">
            <w:r>
              <w:t xml:space="preserve">In böser </w:t>
            </w:r>
            <w:proofErr w:type="spellStart"/>
            <w:r>
              <w:t>begir</w:t>
            </w:r>
            <w:proofErr w:type="spellEnd"/>
            <w:r>
              <w:t xml:space="preserve"> </w:t>
            </w:r>
            <w:proofErr w:type="spellStart"/>
            <w:r>
              <w:t>vnd</w:t>
            </w:r>
            <w:proofErr w:type="spellEnd"/>
            <w:r>
              <w:t xml:space="preserve"> </w:t>
            </w:r>
            <w:proofErr w:type="spellStart"/>
            <w:r>
              <w:t>naygung</w:t>
            </w:r>
            <w:proofErr w:type="spellEnd"/>
          </w:p>
        </w:tc>
      </w:tr>
      <w:tr w:rsidR="00771040" w14:paraId="0CFF5E38" w14:textId="77777777" w:rsidTr="00771040">
        <w:trPr>
          <w:tblCellSpacing w:w="15" w:type="dxa"/>
        </w:trPr>
        <w:tc>
          <w:tcPr>
            <w:tcW w:w="0" w:type="auto"/>
            <w:vMerge/>
            <w:vAlign w:val="center"/>
            <w:hideMark/>
          </w:tcPr>
          <w:p w14:paraId="0947B915" w14:textId="77777777" w:rsidR="00771040" w:rsidRDefault="00771040">
            <w:pPr>
              <w:rPr>
                <w:szCs w:val="24"/>
              </w:rPr>
            </w:pPr>
          </w:p>
        </w:tc>
        <w:tc>
          <w:tcPr>
            <w:tcW w:w="0" w:type="auto"/>
            <w:vAlign w:val="center"/>
            <w:hideMark/>
          </w:tcPr>
          <w:p w14:paraId="1F9407E3" w14:textId="77777777" w:rsidR="00771040" w:rsidRDefault="00771040">
            <w:r>
              <w:t xml:space="preserve">Deßhalb </w:t>
            </w:r>
            <w:proofErr w:type="spellStart"/>
            <w:r>
              <w:t>kain</w:t>
            </w:r>
            <w:proofErr w:type="spellEnd"/>
            <w:r>
              <w:t xml:space="preserve"> </w:t>
            </w:r>
            <w:proofErr w:type="spellStart"/>
            <w:r>
              <w:t>mensch</w:t>
            </w:r>
            <w:proofErr w:type="spellEnd"/>
            <w:r>
              <w:t xml:space="preserve"> dem </w:t>
            </w:r>
            <w:proofErr w:type="spellStart"/>
            <w:r>
              <w:t>gsetz</w:t>
            </w:r>
            <w:proofErr w:type="spellEnd"/>
            <w:r>
              <w:t xml:space="preserve"> thut gnug</w:t>
            </w:r>
          </w:p>
        </w:tc>
      </w:tr>
      <w:tr w:rsidR="00771040" w14:paraId="2C9ADC1E" w14:textId="77777777" w:rsidTr="00771040">
        <w:trPr>
          <w:tblCellSpacing w:w="15" w:type="dxa"/>
        </w:trPr>
        <w:tc>
          <w:tcPr>
            <w:tcW w:w="0" w:type="auto"/>
            <w:vMerge/>
            <w:vAlign w:val="center"/>
            <w:hideMark/>
          </w:tcPr>
          <w:p w14:paraId="3BCE3A26" w14:textId="77777777" w:rsidR="00771040" w:rsidRDefault="00771040">
            <w:pPr>
              <w:rPr>
                <w:szCs w:val="24"/>
              </w:rPr>
            </w:pPr>
          </w:p>
        </w:tc>
        <w:tc>
          <w:tcPr>
            <w:tcW w:w="0" w:type="auto"/>
            <w:vAlign w:val="center"/>
            <w:hideMark/>
          </w:tcPr>
          <w:p w14:paraId="7199994C" w14:textId="77777777" w:rsidR="00771040" w:rsidRDefault="00771040">
            <w:r>
              <w:t xml:space="preserve">halt wirs schon </w:t>
            </w:r>
            <w:proofErr w:type="spellStart"/>
            <w:r>
              <w:t>außwendig</w:t>
            </w:r>
            <w:proofErr w:type="spellEnd"/>
            <w:r>
              <w:t xml:space="preserve"> und </w:t>
            </w:r>
            <w:proofErr w:type="spellStart"/>
            <w:r>
              <w:t>scheyn</w:t>
            </w:r>
            <w:proofErr w:type="spellEnd"/>
          </w:p>
        </w:tc>
      </w:tr>
      <w:tr w:rsidR="00771040" w14:paraId="2BDA9A01" w14:textId="77777777" w:rsidTr="00771040">
        <w:trPr>
          <w:tblCellSpacing w:w="15" w:type="dxa"/>
        </w:trPr>
        <w:tc>
          <w:tcPr>
            <w:tcW w:w="0" w:type="auto"/>
            <w:vMerge/>
            <w:vAlign w:val="center"/>
            <w:hideMark/>
          </w:tcPr>
          <w:p w14:paraId="4BFB26C4" w14:textId="77777777" w:rsidR="00771040" w:rsidRDefault="00771040">
            <w:pPr>
              <w:rPr>
                <w:szCs w:val="24"/>
              </w:rPr>
            </w:pPr>
          </w:p>
        </w:tc>
        <w:tc>
          <w:tcPr>
            <w:tcW w:w="0" w:type="auto"/>
            <w:vAlign w:val="center"/>
            <w:hideMark/>
          </w:tcPr>
          <w:p w14:paraId="7D0B0C0F" w14:textId="77777777" w:rsidR="00771040" w:rsidRDefault="00771040">
            <w:r>
              <w:t xml:space="preserve">So ist doch </w:t>
            </w:r>
            <w:proofErr w:type="spellStart"/>
            <w:r>
              <w:t>vnser</w:t>
            </w:r>
            <w:proofErr w:type="spellEnd"/>
            <w:r>
              <w:t xml:space="preserve"> </w:t>
            </w:r>
            <w:proofErr w:type="spellStart"/>
            <w:r>
              <w:t>hertz</w:t>
            </w:r>
            <w:proofErr w:type="spellEnd"/>
            <w:r>
              <w:t xml:space="preserve"> </w:t>
            </w:r>
            <w:proofErr w:type="spellStart"/>
            <w:r>
              <w:t>vnreyn</w:t>
            </w:r>
            <w:proofErr w:type="spellEnd"/>
          </w:p>
        </w:tc>
      </w:tr>
      <w:tr w:rsidR="00771040" w14:paraId="3F69434B" w14:textId="77777777" w:rsidTr="00771040">
        <w:trPr>
          <w:tblCellSpacing w:w="15" w:type="dxa"/>
        </w:trPr>
        <w:tc>
          <w:tcPr>
            <w:tcW w:w="0" w:type="auto"/>
            <w:vMerge/>
            <w:vAlign w:val="center"/>
            <w:hideMark/>
          </w:tcPr>
          <w:p w14:paraId="7C52EA42" w14:textId="77777777" w:rsidR="00771040" w:rsidRDefault="00771040">
            <w:pPr>
              <w:rPr>
                <w:szCs w:val="24"/>
              </w:rPr>
            </w:pPr>
          </w:p>
        </w:tc>
        <w:tc>
          <w:tcPr>
            <w:tcW w:w="0" w:type="auto"/>
            <w:vAlign w:val="center"/>
            <w:hideMark/>
          </w:tcPr>
          <w:p w14:paraId="13F1D446" w14:textId="77777777" w:rsidR="00771040" w:rsidRDefault="00771040">
            <w:proofErr w:type="spellStart"/>
            <w:r>
              <w:t>Vnd</w:t>
            </w:r>
            <w:proofErr w:type="spellEnd"/>
            <w:r>
              <w:t xml:space="preserve"> zu allen </w:t>
            </w:r>
            <w:proofErr w:type="spellStart"/>
            <w:r>
              <w:t>sünden</w:t>
            </w:r>
            <w:proofErr w:type="spellEnd"/>
            <w:r>
              <w:t xml:space="preserve"> </w:t>
            </w:r>
            <w:proofErr w:type="spellStart"/>
            <w:r>
              <w:t>genayget</w:t>
            </w:r>
            <w:proofErr w:type="spellEnd"/>
          </w:p>
        </w:tc>
      </w:tr>
      <w:tr w:rsidR="00771040" w14:paraId="3904AB10" w14:textId="77777777" w:rsidTr="00771040">
        <w:trPr>
          <w:tblCellSpacing w:w="15" w:type="dxa"/>
        </w:trPr>
        <w:tc>
          <w:tcPr>
            <w:tcW w:w="0" w:type="auto"/>
            <w:vMerge/>
            <w:vAlign w:val="center"/>
            <w:hideMark/>
          </w:tcPr>
          <w:p w14:paraId="4447611F" w14:textId="77777777" w:rsidR="00771040" w:rsidRDefault="00771040">
            <w:pPr>
              <w:rPr>
                <w:szCs w:val="24"/>
              </w:rPr>
            </w:pPr>
          </w:p>
        </w:tc>
        <w:tc>
          <w:tcPr>
            <w:tcW w:w="0" w:type="auto"/>
            <w:vAlign w:val="center"/>
            <w:hideMark/>
          </w:tcPr>
          <w:p w14:paraId="0165CA0B" w14:textId="77777777" w:rsidR="00771040" w:rsidRDefault="00771040">
            <w:r>
              <w:t xml:space="preserve">Des Moses so klärlich </w:t>
            </w:r>
            <w:proofErr w:type="spellStart"/>
            <w:r>
              <w:t>anzayget</w:t>
            </w:r>
            <w:proofErr w:type="spellEnd"/>
          </w:p>
        </w:tc>
      </w:tr>
      <w:tr w:rsidR="00771040" w14:paraId="05E59CC7" w14:textId="77777777" w:rsidTr="00771040">
        <w:trPr>
          <w:tblCellSpacing w:w="15" w:type="dxa"/>
        </w:trPr>
        <w:tc>
          <w:tcPr>
            <w:tcW w:w="0" w:type="auto"/>
            <w:vMerge/>
            <w:vAlign w:val="center"/>
            <w:hideMark/>
          </w:tcPr>
          <w:p w14:paraId="03235EF5" w14:textId="77777777" w:rsidR="00771040" w:rsidRDefault="00771040">
            <w:pPr>
              <w:rPr>
                <w:szCs w:val="24"/>
              </w:rPr>
            </w:pPr>
          </w:p>
        </w:tc>
        <w:tc>
          <w:tcPr>
            <w:tcW w:w="0" w:type="auto"/>
            <w:vAlign w:val="center"/>
            <w:hideMark/>
          </w:tcPr>
          <w:p w14:paraId="7EFE8948" w14:textId="77777777" w:rsidR="00771040" w:rsidRDefault="00771040">
            <w:r>
              <w:t xml:space="preserve">Nun </w:t>
            </w:r>
            <w:proofErr w:type="spellStart"/>
            <w:r>
              <w:t>seyt</w:t>
            </w:r>
            <w:proofErr w:type="spellEnd"/>
            <w:r>
              <w:t xml:space="preserve"> das </w:t>
            </w:r>
            <w:proofErr w:type="spellStart"/>
            <w:r>
              <w:t>hertz</w:t>
            </w:r>
            <w:proofErr w:type="spellEnd"/>
            <w:r>
              <w:t xml:space="preserve"> dann ist </w:t>
            </w:r>
            <w:proofErr w:type="spellStart"/>
            <w:r>
              <w:t>vermayllet</w:t>
            </w:r>
            <w:proofErr w:type="spellEnd"/>
          </w:p>
        </w:tc>
      </w:tr>
      <w:tr w:rsidR="00771040" w14:paraId="3F906304" w14:textId="77777777" w:rsidTr="00771040">
        <w:trPr>
          <w:tblCellSpacing w:w="15" w:type="dxa"/>
        </w:trPr>
        <w:tc>
          <w:tcPr>
            <w:tcW w:w="0" w:type="auto"/>
            <w:vMerge/>
            <w:vAlign w:val="center"/>
            <w:hideMark/>
          </w:tcPr>
          <w:p w14:paraId="54BC2E05" w14:textId="77777777" w:rsidR="00771040" w:rsidRDefault="00771040">
            <w:pPr>
              <w:rPr>
                <w:szCs w:val="24"/>
              </w:rPr>
            </w:pPr>
          </w:p>
        </w:tc>
        <w:tc>
          <w:tcPr>
            <w:tcW w:w="0" w:type="auto"/>
            <w:vAlign w:val="center"/>
            <w:hideMark/>
          </w:tcPr>
          <w:p w14:paraId="523E6AB4" w14:textId="77777777" w:rsidR="00771040" w:rsidRDefault="00771040">
            <w:proofErr w:type="spellStart"/>
            <w:r>
              <w:t>Vnd</w:t>
            </w:r>
            <w:proofErr w:type="spellEnd"/>
            <w:r>
              <w:t xml:space="preserve"> </w:t>
            </w:r>
            <w:proofErr w:type="spellStart"/>
            <w:r>
              <w:t>got</w:t>
            </w:r>
            <w:proofErr w:type="spellEnd"/>
            <w:r>
              <w:t xml:space="preserve"> nach dem </w:t>
            </w:r>
            <w:proofErr w:type="spellStart"/>
            <w:r>
              <w:t>hertzen</w:t>
            </w:r>
            <w:proofErr w:type="spellEnd"/>
            <w:r>
              <w:t xml:space="preserve"> </w:t>
            </w:r>
            <w:proofErr w:type="spellStart"/>
            <w:r>
              <w:t>vrtayllet</w:t>
            </w:r>
            <w:proofErr w:type="spellEnd"/>
          </w:p>
        </w:tc>
      </w:tr>
      <w:tr w:rsidR="00771040" w14:paraId="390FA310" w14:textId="77777777" w:rsidTr="00771040">
        <w:trPr>
          <w:tblCellSpacing w:w="15" w:type="dxa"/>
        </w:trPr>
        <w:tc>
          <w:tcPr>
            <w:tcW w:w="0" w:type="auto"/>
            <w:vMerge/>
            <w:vAlign w:val="center"/>
            <w:hideMark/>
          </w:tcPr>
          <w:p w14:paraId="21337250" w14:textId="77777777" w:rsidR="00771040" w:rsidRDefault="00771040">
            <w:pPr>
              <w:rPr>
                <w:szCs w:val="24"/>
              </w:rPr>
            </w:pPr>
          </w:p>
        </w:tc>
        <w:tc>
          <w:tcPr>
            <w:tcW w:w="0" w:type="auto"/>
            <w:vAlign w:val="center"/>
            <w:hideMark/>
          </w:tcPr>
          <w:p w14:paraId="4DB52314" w14:textId="77777777" w:rsidR="00771040" w:rsidRDefault="00771040">
            <w:r>
              <w:t xml:space="preserve">So sey wir all </w:t>
            </w:r>
            <w:proofErr w:type="spellStart"/>
            <w:r>
              <w:t>kinder</w:t>
            </w:r>
            <w:proofErr w:type="spellEnd"/>
            <w:r>
              <w:t xml:space="preserve"> des </w:t>
            </w:r>
            <w:proofErr w:type="spellStart"/>
            <w:r>
              <w:t>zoren</w:t>
            </w:r>
            <w:proofErr w:type="spellEnd"/>
          </w:p>
        </w:tc>
      </w:tr>
      <w:tr w:rsidR="00771040" w14:paraId="68BC676D" w14:textId="77777777" w:rsidTr="00771040">
        <w:trPr>
          <w:tblCellSpacing w:w="15" w:type="dxa"/>
        </w:trPr>
        <w:tc>
          <w:tcPr>
            <w:tcW w:w="0" w:type="auto"/>
            <w:vMerge/>
            <w:vAlign w:val="center"/>
            <w:hideMark/>
          </w:tcPr>
          <w:p w14:paraId="27EF6CC3" w14:textId="77777777" w:rsidR="00771040" w:rsidRDefault="00771040">
            <w:pPr>
              <w:rPr>
                <w:szCs w:val="24"/>
              </w:rPr>
            </w:pPr>
          </w:p>
        </w:tc>
        <w:tc>
          <w:tcPr>
            <w:tcW w:w="0" w:type="auto"/>
            <w:vAlign w:val="center"/>
            <w:hideMark/>
          </w:tcPr>
          <w:p w14:paraId="272C476A" w14:textId="77777777" w:rsidR="00771040" w:rsidRDefault="00771040">
            <w:r>
              <w:t xml:space="preserve">Verflucht verdammet </w:t>
            </w:r>
            <w:proofErr w:type="spellStart"/>
            <w:r>
              <w:t>vnd</w:t>
            </w:r>
            <w:proofErr w:type="spellEnd"/>
            <w:r>
              <w:t xml:space="preserve"> verloren</w:t>
            </w:r>
          </w:p>
        </w:tc>
      </w:tr>
      <w:tr w:rsidR="00771040" w14:paraId="68F6F1F5" w14:textId="77777777" w:rsidTr="00771040">
        <w:trPr>
          <w:tblCellSpacing w:w="15" w:type="dxa"/>
        </w:trPr>
        <w:tc>
          <w:tcPr>
            <w:tcW w:w="0" w:type="auto"/>
            <w:vMerge/>
            <w:vAlign w:val="center"/>
            <w:hideMark/>
          </w:tcPr>
          <w:p w14:paraId="1ED8AA19" w14:textId="77777777" w:rsidR="00771040" w:rsidRDefault="00771040">
            <w:pPr>
              <w:rPr>
                <w:szCs w:val="24"/>
              </w:rPr>
            </w:pPr>
          </w:p>
        </w:tc>
        <w:tc>
          <w:tcPr>
            <w:tcW w:w="0" w:type="auto"/>
            <w:vAlign w:val="center"/>
            <w:hideMark/>
          </w:tcPr>
          <w:p w14:paraId="79025154" w14:textId="77777777" w:rsidR="00771040" w:rsidRDefault="00771040">
            <w:r>
              <w:t xml:space="preserve">Wer solches im </w:t>
            </w:r>
            <w:proofErr w:type="spellStart"/>
            <w:r>
              <w:t>hertzen</w:t>
            </w:r>
            <w:proofErr w:type="spellEnd"/>
            <w:r>
              <w:t xml:space="preserve"> </w:t>
            </w:r>
            <w:proofErr w:type="spellStart"/>
            <w:r>
              <w:t>entpfindt</w:t>
            </w:r>
            <w:proofErr w:type="spellEnd"/>
          </w:p>
        </w:tc>
      </w:tr>
      <w:tr w:rsidR="00771040" w14:paraId="5D76A1EB" w14:textId="77777777" w:rsidTr="00771040">
        <w:trPr>
          <w:tblCellSpacing w:w="15" w:type="dxa"/>
        </w:trPr>
        <w:tc>
          <w:tcPr>
            <w:tcW w:w="0" w:type="auto"/>
            <w:vMerge/>
            <w:vAlign w:val="center"/>
            <w:hideMark/>
          </w:tcPr>
          <w:p w14:paraId="64AD3A50" w14:textId="77777777" w:rsidR="00771040" w:rsidRDefault="00771040">
            <w:pPr>
              <w:rPr>
                <w:szCs w:val="24"/>
              </w:rPr>
            </w:pPr>
          </w:p>
        </w:tc>
        <w:tc>
          <w:tcPr>
            <w:tcW w:w="0" w:type="auto"/>
            <w:vAlign w:val="center"/>
            <w:hideMark/>
          </w:tcPr>
          <w:p w14:paraId="64A307FF" w14:textId="77777777" w:rsidR="00771040" w:rsidRDefault="00771040">
            <w:r>
              <w:t xml:space="preserve">Den nagen </w:t>
            </w:r>
            <w:proofErr w:type="spellStart"/>
            <w:r>
              <w:t>vnd</w:t>
            </w:r>
            <w:proofErr w:type="spellEnd"/>
            <w:r>
              <w:t xml:space="preserve"> </w:t>
            </w:r>
            <w:proofErr w:type="spellStart"/>
            <w:r>
              <w:t>beyssen</w:t>
            </w:r>
            <w:proofErr w:type="spellEnd"/>
            <w:r>
              <w:t xml:space="preserve"> sein </w:t>
            </w:r>
            <w:proofErr w:type="spellStart"/>
            <w:r>
              <w:t>sündt</w:t>
            </w:r>
            <w:proofErr w:type="spellEnd"/>
          </w:p>
        </w:tc>
      </w:tr>
      <w:tr w:rsidR="00771040" w14:paraId="4C26866C" w14:textId="77777777" w:rsidTr="00771040">
        <w:trPr>
          <w:tblCellSpacing w:w="15" w:type="dxa"/>
        </w:trPr>
        <w:tc>
          <w:tcPr>
            <w:tcW w:w="0" w:type="auto"/>
            <w:vMerge/>
            <w:vAlign w:val="center"/>
            <w:hideMark/>
          </w:tcPr>
          <w:p w14:paraId="2B2E9DDF" w14:textId="77777777" w:rsidR="00771040" w:rsidRDefault="00771040">
            <w:pPr>
              <w:rPr>
                <w:szCs w:val="24"/>
              </w:rPr>
            </w:pPr>
          </w:p>
        </w:tc>
        <w:tc>
          <w:tcPr>
            <w:tcW w:w="0" w:type="auto"/>
            <w:vAlign w:val="center"/>
            <w:hideMark/>
          </w:tcPr>
          <w:p w14:paraId="366B4443" w14:textId="77777777" w:rsidR="00771040" w:rsidRDefault="00771040">
            <w:r>
              <w:t xml:space="preserve">Mit trauren angst </w:t>
            </w:r>
            <w:proofErr w:type="spellStart"/>
            <w:r>
              <w:t>forcht</w:t>
            </w:r>
            <w:proofErr w:type="spellEnd"/>
            <w:r>
              <w:t xml:space="preserve"> schrecken </w:t>
            </w:r>
            <w:proofErr w:type="spellStart"/>
            <w:r>
              <w:t>leyt</w:t>
            </w:r>
            <w:proofErr w:type="spellEnd"/>
          </w:p>
        </w:tc>
      </w:tr>
      <w:tr w:rsidR="00771040" w14:paraId="0215E472" w14:textId="77777777" w:rsidTr="00771040">
        <w:trPr>
          <w:tblCellSpacing w:w="15" w:type="dxa"/>
        </w:trPr>
        <w:tc>
          <w:tcPr>
            <w:tcW w:w="0" w:type="auto"/>
            <w:vMerge/>
            <w:vAlign w:val="center"/>
            <w:hideMark/>
          </w:tcPr>
          <w:p w14:paraId="7CFFAD08" w14:textId="77777777" w:rsidR="00771040" w:rsidRDefault="00771040">
            <w:pPr>
              <w:rPr>
                <w:szCs w:val="24"/>
              </w:rPr>
            </w:pPr>
          </w:p>
        </w:tc>
        <w:tc>
          <w:tcPr>
            <w:tcW w:w="0" w:type="auto"/>
            <w:vAlign w:val="center"/>
            <w:hideMark/>
          </w:tcPr>
          <w:p w14:paraId="779DF6E7" w14:textId="77777777" w:rsidR="00771040" w:rsidRDefault="00771040">
            <w:proofErr w:type="spellStart"/>
            <w:r>
              <w:t>Vnd</w:t>
            </w:r>
            <w:proofErr w:type="spellEnd"/>
            <w:r>
              <w:t xml:space="preserve"> erkennt sein </w:t>
            </w:r>
            <w:proofErr w:type="spellStart"/>
            <w:r>
              <w:t>vnmügligkeit</w:t>
            </w:r>
            <w:proofErr w:type="spellEnd"/>
          </w:p>
        </w:tc>
      </w:tr>
      <w:tr w:rsidR="00771040" w14:paraId="2B33E107" w14:textId="77777777" w:rsidTr="00771040">
        <w:trPr>
          <w:tblCellSpacing w:w="15" w:type="dxa"/>
        </w:trPr>
        <w:tc>
          <w:tcPr>
            <w:tcW w:w="0" w:type="auto"/>
            <w:vMerge/>
            <w:vAlign w:val="center"/>
            <w:hideMark/>
          </w:tcPr>
          <w:p w14:paraId="1CE9ABE1" w14:textId="77777777" w:rsidR="00771040" w:rsidRDefault="00771040">
            <w:pPr>
              <w:rPr>
                <w:szCs w:val="24"/>
              </w:rPr>
            </w:pPr>
          </w:p>
        </w:tc>
        <w:tc>
          <w:tcPr>
            <w:tcW w:w="0" w:type="auto"/>
            <w:vAlign w:val="center"/>
            <w:hideMark/>
          </w:tcPr>
          <w:p w14:paraId="4B738EA3" w14:textId="77777777" w:rsidR="00771040" w:rsidRDefault="00771040">
            <w:r>
              <w:t xml:space="preserve">Dann </w:t>
            </w:r>
            <w:proofErr w:type="spellStart"/>
            <w:r>
              <w:t>wirt</w:t>
            </w:r>
            <w:proofErr w:type="spellEnd"/>
            <w:r>
              <w:t xml:space="preserve"> der </w:t>
            </w:r>
            <w:proofErr w:type="spellStart"/>
            <w:r>
              <w:t>mensch</w:t>
            </w:r>
            <w:proofErr w:type="spellEnd"/>
            <w:r>
              <w:t xml:space="preserve"> </w:t>
            </w:r>
            <w:proofErr w:type="spellStart"/>
            <w:r>
              <w:t>demüttig</w:t>
            </w:r>
            <w:proofErr w:type="spellEnd"/>
            <w:r>
              <w:t xml:space="preserve"> </w:t>
            </w:r>
            <w:proofErr w:type="spellStart"/>
            <w:r>
              <w:t>gantz</w:t>
            </w:r>
            <w:proofErr w:type="spellEnd"/>
          </w:p>
        </w:tc>
      </w:tr>
      <w:tr w:rsidR="00771040" w14:paraId="3C3A179F" w14:textId="77777777" w:rsidTr="00771040">
        <w:trPr>
          <w:tblCellSpacing w:w="15" w:type="dxa"/>
        </w:trPr>
        <w:tc>
          <w:tcPr>
            <w:tcW w:w="0" w:type="auto"/>
            <w:vAlign w:val="center"/>
            <w:hideMark/>
          </w:tcPr>
          <w:p w14:paraId="004C8CE8" w14:textId="77777777" w:rsidR="00771040" w:rsidRDefault="00771040">
            <w:r>
              <w:t>Was der tag</w:t>
            </w:r>
          </w:p>
        </w:tc>
        <w:tc>
          <w:tcPr>
            <w:tcW w:w="0" w:type="auto"/>
            <w:vAlign w:val="center"/>
            <w:hideMark/>
          </w:tcPr>
          <w:p w14:paraId="13C65F13" w14:textId="77777777" w:rsidR="00771040" w:rsidRDefault="00771040">
            <w:r>
              <w:t xml:space="preserve">So dringet her des </w:t>
            </w:r>
            <w:proofErr w:type="spellStart"/>
            <w:r>
              <w:t>tages</w:t>
            </w:r>
            <w:proofErr w:type="spellEnd"/>
            <w:r>
              <w:t xml:space="preserve"> </w:t>
            </w:r>
            <w:proofErr w:type="spellStart"/>
            <w:r>
              <w:t>glantz</w:t>
            </w:r>
            <w:proofErr w:type="spellEnd"/>
          </w:p>
        </w:tc>
      </w:tr>
      <w:tr w:rsidR="00771040" w14:paraId="1C4F4F4E" w14:textId="77777777" w:rsidTr="00771040">
        <w:trPr>
          <w:tblCellSpacing w:w="15" w:type="dxa"/>
        </w:trPr>
        <w:tc>
          <w:tcPr>
            <w:tcW w:w="0" w:type="auto"/>
            <w:vMerge w:val="restart"/>
            <w:vAlign w:val="center"/>
            <w:hideMark/>
          </w:tcPr>
          <w:p w14:paraId="1BA90E0E" w14:textId="77777777" w:rsidR="00771040" w:rsidRDefault="00771040">
            <w:r>
              <w:t>sey.</w:t>
            </w:r>
          </w:p>
        </w:tc>
        <w:tc>
          <w:tcPr>
            <w:tcW w:w="0" w:type="auto"/>
            <w:vAlign w:val="center"/>
            <w:hideMark/>
          </w:tcPr>
          <w:p w14:paraId="3F8CEC3A" w14:textId="77777777" w:rsidR="00771040" w:rsidRDefault="00771040">
            <w:proofErr w:type="spellStart"/>
            <w:r>
              <w:t>Bedeüt</w:t>
            </w:r>
            <w:proofErr w:type="spellEnd"/>
            <w:r>
              <w:t xml:space="preserve"> das </w:t>
            </w:r>
            <w:proofErr w:type="spellStart"/>
            <w:r>
              <w:t>Ewangelium</w:t>
            </w:r>
            <w:proofErr w:type="spellEnd"/>
          </w:p>
        </w:tc>
      </w:tr>
      <w:tr w:rsidR="00771040" w14:paraId="228DBCDD" w14:textId="77777777" w:rsidTr="00771040">
        <w:trPr>
          <w:tblCellSpacing w:w="15" w:type="dxa"/>
        </w:trPr>
        <w:tc>
          <w:tcPr>
            <w:tcW w:w="0" w:type="auto"/>
            <w:vMerge/>
            <w:vAlign w:val="center"/>
            <w:hideMark/>
          </w:tcPr>
          <w:p w14:paraId="29A21BD5" w14:textId="77777777" w:rsidR="00771040" w:rsidRDefault="00771040">
            <w:pPr>
              <w:rPr>
                <w:szCs w:val="24"/>
              </w:rPr>
            </w:pPr>
          </w:p>
        </w:tc>
        <w:tc>
          <w:tcPr>
            <w:tcW w:w="0" w:type="auto"/>
            <w:vAlign w:val="center"/>
            <w:hideMark/>
          </w:tcPr>
          <w:p w14:paraId="4B129292" w14:textId="77777777" w:rsidR="00771040" w:rsidRDefault="00771040">
            <w:r>
              <w:t xml:space="preserve">Das </w:t>
            </w:r>
            <w:proofErr w:type="spellStart"/>
            <w:r>
              <w:t>zayget</w:t>
            </w:r>
            <w:proofErr w:type="spellEnd"/>
            <w:r>
              <w:t xml:space="preserve"> dem </w:t>
            </w:r>
            <w:proofErr w:type="spellStart"/>
            <w:r>
              <w:t>menschen</w:t>
            </w:r>
            <w:proofErr w:type="spellEnd"/>
            <w:r>
              <w:t xml:space="preserve"> Christum</w:t>
            </w:r>
          </w:p>
        </w:tc>
      </w:tr>
      <w:tr w:rsidR="00771040" w14:paraId="354F564D" w14:textId="77777777" w:rsidTr="00771040">
        <w:trPr>
          <w:tblCellSpacing w:w="15" w:type="dxa"/>
        </w:trPr>
        <w:tc>
          <w:tcPr>
            <w:tcW w:w="0" w:type="auto"/>
            <w:vMerge/>
            <w:vAlign w:val="center"/>
            <w:hideMark/>
          </w:tcPr>
          <w:p w14:paraId="32932B40" w14:textId="77777777" w:rsidR="00771040" w:rsidRDefault="00771040">
            <w:pPr>
              <w:rPr>
                <w:szCs w:val="24"/>
              </w:rPr>
            </w:pPr>
          </w:p>
        </w:tc>
        <w:tc>
          <w:tcPr>
            <w:tcW w:w="0" w:type="auto"/>
            <w:vAlign w:val="center"/>
            <w:hideMark/>
          </w:tcPr>
          <w:p w14:paraId="52EEFC3B" w14:textId="77777777" w:rsidR="00771040" w:rsidRDefault="00771040">
            <w:r>
              <w:t xml:space="preserve">Den </w:t>
            </w:r>
            <w:proofErr w:type="spellStart"/>
            <w:r>
              <w:t>aingebornen</w:t>
            </w:r>
            <w:proofErr w:type="spellEnd"/>
            <w:r>
              <w:t xml:space="preserve"> Gottes Son</w:t>
            </w:r>
          </w:p>
        </w:tc>
      </w:tr>
      <w:tr w:rsidR="00771040" w14:paraId="5EDAC1B1" w14:textId="77777777" w:rsidTr="00771040">
        <w:trPr>
          <w:tblCellSpacing w:w="15" w:type="dxa"/>
        </w:trPr>
        <w:tc>
          <w:tcPr>
            <w:tcW w:w="0" w:type="auto"/>
            <w:vMerge/>
            <w:vAlign w:val="center"/>
            <w:hideMark/>
          </w:tcPr>
          <w:p w14:paraId="3FAE8CE8" w14:textId="77777777" w:rsidR="00771040" w:rsidRDefault="00771040">
            <w:pPr>
              <w:rPr>
                <w:szCs w:val="24"/>
              </w:rPr>
            </w:pPr>
          </w:p>
        </w:tc>
        <w:tc>
          <w:tcPr>
            <w:tcW w:w="0" w:type="auto"/>
            <w:vAlign w:val="center"/>
            <w:hideMark/>
          </w:tcPr>
          <w:p w14:paraId="26607E51" w14:textId="77777777" w:rsidR="00771040" w:rsidRDefault="00771040">
            <w:r>
              <w:t xml:space="preserve">Der alle ding für </w:t>
            </w:r>
            <w:proofErr w:type="spellStart"/>
            <w:r>
              <w:t>vns</w:t>
            </w:r>
            <w:proofErr w:type="spellEnd"/>
            <w:r>
              <w:t xml:space="preserve"> hat </w:t>
            </w:r>
            <w:proofErr w:type="spellStart"/>
            <w:r>
              <w:t>thon</w:t>
            </w:r>
            <w:proofErr w:type="spellEnd"/>
          </w:p>
        </w:tc>
      </w:tr>
      <w:tr w:rsidR="00771040" w14:paraId="74C997AB" w14:textId="77777777" w:rsidTr="00771040">
        <w:trPr>
          <w:tblCellSpacing w:w="15" w:type="dxa"/>
        </w:trPr>
        <w:tc>
          <w:tcPr>
            <w:tcW w:w="0" w:type="auto"/>
            <w:vMerge/>
            <w:vAlign w:val="center"/>
            <w:hideMark/>
          </w:tcPr>
          <w:p w14:paraId="09457C18" w14:textId="77777777" w:rsidR="00771040" w:rsidRDefault="00771040">
            <w:pPr>
              <w:rPr>
                <w:szCs w:val="24"/>
              </w:rPr>
            </w:pPr>
          </w:p>
        </w:tc>
        <w:tc>
          <w:tcPr>
            <w:tcW w:w="0" w:type="auto"/>
            <w:vAlign w:val="center"/>
            <w:hideMark/>
          </w:tcPr>
          <w:p w14:paraId="49B6618F" w14:textId="77777777" w:rsidR="00771040" w:rsidRDefault="00771040">
            <w:r>
              <w:t xml:space="preserve">Das </w:t>
            </w:r>
            <w:proofErr w:type="spellStart"/>
            <w:r>
              <w:t>gesetz</w:t>
            </w:r>
            <w:proofErr w:type="spellEnd"/>
            <w:r>
              <w:t xml:space="preserve"> </w:t>
            </w:r>
            <w:proofErr w:type="spellStart"/>
            <w:r>
              <w:t>erfült</w:t>
            </w:r>
            <w:proofErr w:type="spellEnd"/>
            <w:r>
              <w:t xml:space="preserve"> mit </w:t>
            </w:r>
            <w:proofErr w:type="spellStart"/>
            <w:r>
              <w:t>ainem</w:t>
            </w:r>
            <w:proofErr w:type="spellEnd"/>
            <w:r>
              <w:t xml:space="preserve"> </w:t>
            </w:r>
            <w:proofErr w:type="spellStart"/>
            <w:r>
              <w:t>gwalt</w:t>
            </w:r>
            <w:proofErr w:type="spellEnd"/>
          </w:p>
        </w:tc>
      </w:tr>
      <w:tr w:rsidR="00771040" w14:paraId="377D5676" w14:textId="77777777" w:rsidTr="00771040">
        <w:trPr>
          <w:tblCellSpacing w:w="15" w:type="dxa"/>
        </w:trPr>
        <w:tc>
          <w:tcPr>
            <w:tcW w:w="0" w:type="auto"/>
            <w:vMerge w:val="restart"/>
            <w:vAlign w:val="center"/>
            <w:hideMark/>
          </w:tcPr>
          <w:p w14:paraId="74CC6A76" w14:textId="77777777" w:rsidR="00771040" w:rsidRDefault="00771040">
            <w:r>
              <w:t xml:space="preserve">i. Petri. </w:t>
            </w:r>
            <w:proofErr w:type="spellStart"/>
            <w:r>
              <w:t>iij</w:t>
            </w:r>
            <w:proofErr w:type="spellEnd"/>
            <w:r>
              <w:t>.</w:t>
            </w:r>
          </w:p>
        </w:tc>
        <w:tc>
          <w:tcPr>
            <w:tcW w:w="0" w:type="auto"/>
            <w:vAlign w:val="center"/>
            <w:hideMark/>
          </w:tcPr>
          <w:p w14:paraId="611D2E12" w14:textId="77777777" w:rsidR="00771040" w:rsidRDefault="00771040">
            <w:r>
              <w:t xml:space="preserve">Den fluch </w:t>
            </w:r>
            <w:proofErr w:type="spellStart"/>
            <w:r>
              <w:t>vertilckt</w:t>
            </w:r>
            <w:proofErr w:type="spellEnd"/>
            <w:r>
              <w:t xml:space="preserve"> die </w:t>
            </w:r>
            <w:proofErr w:type="spellStart"/>
            <w:r>
              <w:t>sünd</w:t>
            </w:r>
            <w:proofErr w:type="spellEnd"/>
            <w:r>
              <w:t xml:space="preserve"> </w:t>
            </w:r>
            <w:proofErr w:type="spellStart"/>
            <w:r>
              <w:t>bezalt</w:t>
            </w:r>
            <w:proofErr w:type="spellEnd"/>
          </w:p>
        </w:tc>
      </w:tr>
      <w:tr w:rsidR="00771040" w14:paraId="7D5245D5" w14:textId="77777777" w:rsidTr="00771040">
        <w:trPr>
          <w:tblCellSpacing w:w="15" w:type="dxa"/>
        </w:trPr>
        <w:tc>
          <w:tcPr>
            <w:tcW w:w="0" w:type="auto"/>
            <w:vMerge/>
            <w:vAlign w:val="center"/>
            <w:hideMark/>
          </w:tcPr>
          <w:p w14:paraId="5E6AB240" w14:textId="77777777" w:rsidR="00771040" w:rsidRDefault="00771040">
            <w:pPr>
              <w:rPr>
                <w:szCs w:val="24"/>
              </w:rPr>
            </w:pPr>
          </w:p>
        </w:tc>
        <w:tc>
          <w:tcPr>
            <w:tcW w:w="0" w:type="auto"/>
            <w:vAlign w:val="center"/>
            <w:hideMark/>
          </w:tcPr>
          <w:p w14:paraId="3E4522BB" w14:textId="77777777" w:rsidR="00771040" w:rsidRDefault="00771040">
            <w:proofErr w:type="spellStart"/>
            <w:r>
              <w:t>Vnd</w:t>
            </w:r>
            <w:proofErr w:type="spellEnd"/>
            <w:r>
              <w:t xml:space="preserve"> den ewigen todt überwunden</w:t>
            </w:r>
          </w:p>
        </w:tc>
      </w:tr>
      <w:tr w:rsidR="00771040" w14:paraId="7F1E5CFB" w14:textId="77777777" w:rsidTr="00771040">
        <w:trPr>
          <w:tblCellSpacing w:w="15" w:type="dxa"/>
        </w:trPr>
        <w:tc>
          <w:tcPr>
            <w:tcW w:w="0" w:type="auto"/>
            <w:vMerge/>
            <w:vAlign w:val="center"/>
            <w:hideMark/>
          </w:tcPr>
          <w:p w14:paraId="584DFDC7" w14:textId="77777777" w:rsidR="00771040" w:rsidRDefault="00771040">
            <w:pPr>
              <w:rPr>
                <w:szCs w:val="24"/>
              </w:rPr>
            </w:pPr>
          </w:p>
        </w:tc>
        <w:tc>
          <w:tcPr>
            <w:tcW w:w="0" w:type="auto"/>
            <w:vAlign w:val="center"/>
            <w:hideMark/>
          </w:tcPr>
          <w:p w14:paraId="430DAFCE" w14:textId="77777777" w:rsidR="00771040" w:rsidRDefault="00771040">
            <w:r>
              <w:t xml:space="preserve">Die hell zerstört den </w:t>
            </w:r>
            <w:proofErr w:type="spellStart"/>
            <w:r>
              <w:t>teüffel</w:t>
            </w:r>
            <w:proofErr w:type="spellEnd"/>
            <w:r>
              <w:t xml:space="preserve"> </w:t>
            </w:r>
            <w:proofErr w:type="spellStart"/>
            <w:r>
              <w:t>bunden</w:t>
            </w:r>
            <w:proofErr w:type="spellEnd"/>
          </w:p>
        </w:tc>
      </w:tr>
      <w:tr w:rsidR="00771040" w14:paraId="725A1CB0" w14:textId="77777777" w:rsidTr="00771040">
        <w:trPr>
          <w:tblCellSpacing w:w="15" w:type="dxa"/>
        </w:trPr>
        <w:tc>
          <w:tcPr>
            <w:tcW w:w="0" w:type="auto"/>
            <w:vMerge/>
            <w:vAlign w:val="center"/>
            <w:hideMark/>
          </w:tcPr>
          <w:p w14:paraId="4AE1FFA5" w14:textId="77777777" w:rsidR="00771040" w:rsidRDefault="00771040">
            <w:pPr>
              <w:rPr>
                <w:szCs w:val="24"/>
              </w:rPr>
            </w:pPr>
          </w:p>
        </w:tc>
        <w:tc>
          <w:tcPr>
            <w:tcW w:w="0" w:type="auto"/>
            <w:vAlign w:val="center"/>
            <w:hideMark/>
          </w:tcPr>
          <w:p w14:paraId="5B193D86" w14:textId="77777777" w:rsidR="00771040" w:rsidRDefault="00771040">
            <w:proofErr w:type="spellStart"/>
            <w:r>
              <w:t>Vnd</w:t>
            </w:r>
            <w:proofErr w:type="spellEnd"/>
            <w:r>
              <w:t xml:space="preserve"> </w:t>
            </w:r>
            <w:proofErr w:type="spellStart"/>
            <w:r>
              <w:t>vns</w:t>
            </w:r>
            <w:proofErr w:type="spellEnd"/>
            <w:r>
              <w:t xml:space="preserve"> bey </w:t>
            </w:r>
            <w:proofErr w:type="spellStart"/>
            <w:r>
              <w:t>gott</w:t>
            </w:r>
            <w:proofErr w:type="spellEnd"/>
            <w:r>
              <w:t xml:space="preserve"> erworben </w:t>
            </w:r>
            <w:proofErr w:type="spellStart"/>
            <w:r>
              <w:t>gnad</w:t>
            </w:r>
            <w:proofErr w:type="spellEnd"/>
          </w:p>
        </w:tc>
      </w:tr>
      <w:tr w:rsidR="00771040" w14:paraId="7683170E" w14:textId="77777777" w:rsidTr="00771040">
        <w:trPr>
          <w:tblCellSpacing w:w="15" w:type="dxa"/>
        </w:trPr>
        <w:tc>
          <w:tcPr>
            <w:tcW w:w="0" w:type="auto"/>
            <w:vMerge w:val="restart"/>
            <w:vAlign w:val="center"/>
            <w:hideMark/>
          </w:tcPr>
          <w:p w14:paraId="060B7212" w14:textId="77777777" w:rsidR="00771040" w:rsidRDefault="00771040">
            <w:r>
              <w:t>Johannis. i.</w:t>
            </w:r>
          </w:p>
        </w:tc>
        <w:tc>
          <w:tcPr>
            <w:tcW w:w="0" w:type="auto"/>
            <w:vAlign w:val="center"/>
            <w:hideMark/>
          </w:tcPr>
          <w:p w14:paraId="0023BFD6" w14:textId="77777777" w:rsidR="00771040" w:rsidRDefault="00771040">
            <w:r>
              <w:t xml:space="preserve">Als Johannes </w:t>
            </w:r>
            <w:proofErr w:type="spellStart"/>
            <w:r>
              <w:t>gezayget</w:t>
            </w:r>
            <w:proofErr w:type="spellEnd"/>
            <w:r>
              <w:t xml:space="preserve"> hat</w:t>
            </w:r>
          </w:p>
        </w:tc>
      </w:tr>
      <w:tr w:rsidR="00771040" w14:paraId="7337CD4C" w14:textId="77777777" w:rsidTr="00771040">
        <w:trPr>
          <w:tblCellSpacing w:w="15" w:type="dxa"/>
        </w:trPr>
        <w:tc>
          <w:tcPr>
            <w:tcW w:w="0" w:type="auto"/>
            <w:vMerge/>
            <w:vAlign w:val="center"/>
            <w:hideMark/>
          </w:tcPr>
          <w:p w14:paraId="1E187BA3" w14:textId="77777777" w:rsidR="00771040" w:rsidRDefault="00771040">
            <w:pPr>
              <w:rPr>
                <w:szCs w:val="24"/>
              </w:rPr>
            </w:pPr>
          </w:p>
        </w:tc>
        <w:tc>
          <w:tcPr>
            <w:tcW w:w="0" w:type="auto"/>
            <w:vAlign w:val="center"/>
            <w:hideMark/>
          </w:tcPr>
          <w:p w14:paraId="2C4BCE58" w14:textId="77777777" w:rsidR="00771040" w:rsidRDefault="00771040">
            <w:proofErr w:type="spellStart"/>
            <w:r>
              <w:t>Vnd</w:t>
            </w:r>
            <w:proofErr w:type="spellEnd"/>
            <w:r>
              <w:t xml:space="preserve"> Christum </w:t>
            </w:r>
            <w:proofErr w:type="spellStart"/>
            <w:r>
              <w:t>ain</w:t>
            </w:r>
            <w:proofErr w:type="spellEnd"/>
            <w:r>
              <w:t xml:space="preserve"> </w:t>
            </w:r>
            <w:proofErr w:type="spellStart"/>
            <w:r>
              <w:t>lamb</w:t>
            </w:r>
            <w:proofErr w:type="spellEnd"/>
            <w:r>
              <w:t xml:space="preserve"> </w:t>
            </w:r>
            <w:proofErr w:type="spellStart"/>
            <w:r>
              <w:t>gots</w:t>
            </w:r>
            <w:proofErr w:type="spellEnd"/>
            <w:r>
              <w:t xml:space="preserve"> </w:t>
            </w:r>
            <w:proofErr w:type="spellStart"/>
            <w:r>
              <w:t>verkündt</w:t>
            </w:r>
            <w:proofErr w:type="spellEnd"/>
          </w:p>
        </w:tc>
      </w:tr>
      <w:tr w:rsidR="00771040" w14:paraId="3A1CD06E" w14:textId="77777777" w:rsidTr="00771040">
        <w:trPr>
          <w:tblCellSpacing w:w="15" w:type="dxa"/>
        </w:trPr>
        <w:tc>
          <w:tcPr>
            <w:tcW w:w="0" w:type="auto"/>
            <w:vMerge/>
            <w:vAlign w:val="center"/>
            <w:hideMark/>
          </w:tcPr>
          <w:p w14:paraId="3ECBD9D1" w14:textId="77777777" w:rsidR="00771040" w:rsidRDefault="00771040">
            <w:pPr>
              <w:rPr>
                <w:szCs w:val="24"/>
              </w:rPr>
            </w:pPr>
          </w:p>
        </w:tc>
        <w:tc>
          <w:tcPr>
            <w:tcW w:w="0" w:type="auto"/>
            <w:vAlign w:val="center"/>
            <w:hideMark/>
          </w:tcPr>
          <w:p w14:paraId="2D6FEE7C" w14:textId="77777777" w:rsidR="00771040" w:rsidRDefault="00771040">
            <w:r>
              <w:t xml:space="preserve">Das </w:t>
            </w:r>
            <w:proofErr w:type="spellStart"/>
            <w:r>
              <w:t>hyn</w:t>
            </w:r>
            <w:proofErr w:type="spellEnd"/>
            <w:r>
              <w:t xml:space="preserve"> </w:t>
            </w:r>
            <w:proofErr w:type="spellStart"/>
            <w:r>
              <w:t>nympt</w:t>
            </w:r>
            <w:proofErr w:type="spellEnd"/>
            <w:r>
              <w:t xml:space="preserve"> aller </w:t>
            </w:r>
            <w:proofErr w:type="spellStart"/>
            <w:r>
              <w:t>weltte</w:t>
            </w:r>
            <w:proofErr w:type="spellEnd"/>
            <w:r>
              <w:t xml:space="preserve"> </w:t>
            </w:r>
            <w:proofErr w:type="spellStart"/>
            <w:r>
              <w:t>sündt</w:t>
            </w:r>
            <w:proofErr w:type="spellEnd"/>
          </w:p>
        </w:tc>
      </w:tr>
      <w:tr w:rsidR="00771040" w14:paraId="524684AD" w14:textId="77777777" w:rsidTr="00771040">
        <w:trPr>
          <w:tblCellSpacing w:w="15" w:type="dxa"/>
        </w:trPr>
        <w:tc>
          <w:tcPr>
            <w:tcW w:w="0" w:type="auto"/>
            <w:vMerge w:val="restart"/>
            <w:vAlign w:val="center"/>
            <w:hideMark/>
          </w:tcPr>
          <w:p w14:paraId="7E74ED70" w14:textId="77777777" w:rsidR="00771040" w:rsidRDefault="00771040">
            <w:proofErr w:type="spellStart"/>
            <w:r>
              <w:t>Matthei</w:t>
            </w:r>
            <w:proofErr w:type="spellEnd"/>
            <w:r>
              <w:t>. ix.</w:t>
            </w:r>
          </w:p>
        </w:tc>
        <w:tc>
          <w:tcPr>
            <w:tcW w:w="0" w:type="auto"/>
            <w:vAlign w:val="center"/>
            <w:hideMark/>
          </w:tcPr>
          <w:p w14:paraId="66C5EDF4" w14:textId="77777777" w:rsidR="00771040" w:rsidRDefault="00771040">
            <w:r>
              <w:t xml:space="preserve">Auch sprich Christus er sey </w:t>
            </w:r>
            <w:proofErr w:type="spellStart"/>
            <w:r>
              <w:t>nit</w:t>
            </w:r>
            <w:proofErr w:type="spellEnd"/>
            <w:r>
              <w:t xml:space="preserve"> </w:t>
            </w:r>
            <w:proofErr w:type="spellStart"/>
            <w:r>
              <w:t>kummen</w:t>
            </w:r>
            <w:proofErr w:type="spellEnd"/>
          </w:p>
        </w:tc>
      </w:tr>
      <w:tr w:rsidR="00771040" w14:paraId="5F6BE852" w14:textId="77777777" w:rsidTr="00771040">
        <w:trPr>
          <w:tblCellSpacing w:w="15" w:type="dxa"/>
        </w:trPr>
        <w:tc>
          <w:tcPr>
            <w:tcW w:w="0" w:type="auto"/>
            <w:vMerge/>
            <w:vAlign w:val="center"/>
            <w:hideMark/>
          </w:tcPr>
          <w:p w14:paraId="765CD549" w14:textId="77777777" w:rsidR="00771040" w:rsidRDefault="00771040">
            <w:pPr>
              <w:rPr>
                <w:szCs w:val="24"/>
              </w:rPr>
            </w:pPr>
          </w:p>
        </w:tc>
        <w:tc>
          <w:tcPr>
            <w:tcW w:w="0" w:type="auto"/>
            <w:vAlign w:val="center"/>
            <w:hideMark/>
          </w:tcPr>
          <w:p w14:paraId="626F35B2" w14:textId="77777777" w:rsidR="00771040" w:rsidRDefault="00771040">
            <w:proofErr w:type="spellStart"/>
            <w:r>
              <w:t>Auff</w:t>
            </w:r>
            <w:proofErr w:type="spellEnd"/>
            <w:r>
              <w:t xml:space="preserve"> </w:t>
            </w:r>
            <w:proofErr w:type="spellStart"/>
            <w:r>
              <w:t>erd</w:t>
            </w:r>
            <w:proofErr w:type="spellEnd"/>
            <w:r>
              <w:t xml:space="preserve"> den gerechten </w:t>
            </w:r>
            <w:proofErr w:type="spellStart"/>
            <w:r>
              <w:t>vnd</w:t>
            </w:r>
            <w:proofErr w:type="spellEnd"/>
            <w:r>
              <w:t xml:space="preserve"> </w:t>
            </w:r>
            <w:proofErr w:type="spellStart"/>
            <w:r>
              <w:t>frummen</w:t>
            </w:r>
            <w:proofErr w:type="spellEnd"/>
          </w:p>
        </w:tc>
      </w:tr>
      <w:tr w:rsidR="00771040" w14:paraId="070921EF" w14:textId="77777777" w:rsidTr="00771040">
        <w:trPr>
          <w:tblCellSpacing w:w="15" w:type="dxa"/>
        </w:trPr>
        <w:tc>
          <w:tcPr>
            <w:tcW w:w="0" w:type="auto"/>
            <w:vMerge/>
            <w:vAlign w:val="center"/>
            <w:hideMark/>
          </w:tcPr>
          <w:p w14:paraId="49BC78E4" w14:textId="77777777" w:rsidR="00771040" w:rsidRDefault="00771040">
            <w:pPr>
              <w:rPr>
                <w:szCs w:val="24"/>
              </w:rPr>
            </w:pPr>
          </w:p>
        </w:tc>
        <w:tc>
          <w:tcPr>
            <w:tcW w:w="0" w:type="auto"/>
            <w:vAlign w:val="center"/>
            <w:hideMark/>
          </w:tcPr>
          <w:p w14:paraId="5E769A45" w14:textId="77777777" w:rsidR="00771040" w:rsidRDefault="00771040">
            <w:r>
              <w:t xml:space="preserve">Sondern den </w:t>
            </w:r>
            <w:proofErr w:type="spellStart"/>
            <w:r>
              <w:t>sündern</w:t>
            </w:r>
            <w:proofErr w:type="spellEnd"/>
            <w:r>
              <w:t xml:space="preserve"> er auch spricht</w:t>
            </w:r>
          </w:p>
        </w:tc>
      </w:tr>
      <w:tr w:rsidR="00771040" w14:paraId="16F81780" w14:textId="77777777" w:rsidTr="00771040">
        <w:trPr>
          <w:tblCellSpacing w:w="15" w:type="dxa"/>
        </w:trPr>
        <w:tc>
          <w:tcPr>
            <w:tcW w:w="0" w:type="auto"/>
            <w:vAlign w:val="center"/>
            <w:hideMark/>
          </w:tcPr>
          <w:p w14:paraId="046791A3" w14:textId="77777777" w:rsidR="00771040" w:rsidRDefault="00771040">
            <w:r>
              <w:t>Luce. v.</w:t>
            </w:r>
          </w:p>
        </w:tc>
        <w:tc>
          <w:tcPr>
            <w:tcW w:w="0" w:type="auto"/>
            <w:vAlign w:val="center"/>
            <w:hideMark/>
          </w:tcPr>
          <w:p w14:paraId="144ADC74" w14:textId="77777777" w:rsidR="00771040" w:rsidRDefault="00771040">
            <w:r>
              <w:t xml:space="preserve">Der gesund </w:t>
            </w:r>
            <w:proofErr w:type="spellStart"/>
            <w:r>
              <w:t>bedürff</w:t>
            </w:r>
            <w:proofErr w:type="spellEnd"/>
            <w:r>
              <w:t xml:space="preserve"> </w:t>
            </w:r>
            <w:proofErr w:type="spellStart"/>
            <w:r>
              <w:t>kains</w:t>
            </w:r>
            <w:proofErr w:type="spellEnd"/>
            <w:r>
              <w:t xml:space="preserve"> </w:t>
            </w:r>
            <w:proofErr w:type="spellStart"/>
            <w:r>
              <w:t>artztes</w:t>
            </w:r>
            <w:proofErr w:type="spellEnd"/>
            <w:r>
              <w:t xml:space="preserve"> nicht</w:t>
            </w:r>
          </w:p>
        </w:tc>
      </w:tr>
      <w:tr w:rsidR="00771040" w14:paraId="0A8E2EE6" w14:textId="77777777" w:rsidTr="00771040">
        <w:trPr>
          <w:tblCellSpacing w:w="15" w:type="dxa"/>
        </w:trPr>
        <w:tc>
          <w:tcPr>
            <w:tcW w:w="0" w:type="auto"/>
            <w:vMerge w:val="restart"/>
            <w:vAlign w:val="center"/>
            <w:hideMark/>
          </w:tcPr>
          <w:p w14:paraId="46AA364F" w14:textId="77777777" w:rsidR="00771040" w:rsidRDefault="00771040">
            <w:r>
              <w:t xml:space="preserve">Johannis. </w:t>
            </w:r>
            <w:proofErr w:type="spellStart"/>
            <w:r>
              <w:t>iij</w:t>
            </w:r>
            <w:proofErr w:type="spellEnd"/>
            <w:r>
              <w:t>.</w:t>
            </w:r>
          </w:p>
        </w:tc>
        <w:tc>
          <w:tcPr>
            <w:tcW w:w="0" w:type="auto"/>
            <w:vAlign w:val="center"/>
            <w:hideMark/>
          </w:tcPr>
          <w:p w14:paraId="0AF24001" w14:textId="77777777" w:rsidR="00771040" w:rsidRDefault="00771040">
            <w:r>
              <w:t xml:space="preserve">Auch Johannis am dritten </w:t>
            </w:r>
            <w:proofErr w:type="spellStart"/>
            <w:r>
              <w:t>melt</w:t>
            </w:r>
            <w:proofErr w:type="spellEnd"/>
          </w:p>
        </w:tc>
      </w:tr>
      <w:tr w:rsidR="00771040" w14:paraId="0E1CBDC8" w14:textId="77777777" w:rsidTr="00771040">
        <w:trPr>
          <w:tblCellSpacing w:w="15" w:type="dxa"/>
        </w:trPr>
        <w:tc>
          <w:tcPr>
            <w:tcW w:w="0" w:type="auto"/>
            <w:vMerge/>
            <w:vAlign w:val="center"/>
            <w:hideMark/>
          </w:tcPr>
          <w:p w14:paraId="0BA9DA71" w14:textId="77777777" w:rsidR="00771040" w:rsidRDefault="00771040">
            <w:pPr>
              <w:rPr>
                <w:szCs w:val="24"/>
              </w:rPr>
            </w:pPr>
          </w:p>
        </w:tc>
        <w:tc>
          <w:tcPr>
            <w:tcW w:w="0" w:type="auto"/>
            <w:vAlign w:val="center"/>
            <w:hideMark/>
          </w:tcPr>
          <w:p w14:paraId="0E2DCCF6" w14:textId="77777777" w:rsidR="00771040" w:rsidRDefault="00771040">
            <w:r>
              <w:t xml:space="preserve">Gott hat so lieb gehabt die </w:t>
            </w:r>
            <w:proofErr w:type="spellStart"/>
            <w:r>
              <w:t>welt</w:t>
            </w:r>
            <w:proofErr w:type="spellEnd"/>
          </w:p>
        </w:tc>
      </w:tr>
      <w:tr w:rsidR="00771040" w14:paraId="032C29B9" w14:textId="77777777" w:rsidTr="00771040">
        <w:trPr>
          <w:tblCellSpacing w:w="15" w:type="dxa"/>
        </w:trPr>
        <w:tc>
          <w:tcPr>
            <w:tcW w:w="0" w:type="auto"/>
            <w:vMerge/>
            <w:vAlign w:val="center"/>
            <w:hideMark/>
          </w:tcPr>
          <w:p w14:paraId="7FA94EE9" w14:textId="77777777" w:rsidR="00771040" w:rsidRDefault="00771040">
            <w:pPr>
              <w:rPr>
                <w:szCs w:val="24"/>
              </w:rPr>
            </w:pPr>
          </w:p>
        </w:tc>
        <w:tc>
          <w:tcPr>
            <w:tcW w:w="0" w:type="auto"/>
            <w:vAlign w:val="center"/>
            <w:hideMark/>
          </w:tcPr>
          <w:p w14:paraId="1D4535C3" w14:textId="77777777" w:rsidR="00771040" w:rsidRDefault="00771040">
            <w:r>
              <w:t xml:space="preserve">Das er gab seyn </w:t>
            </w:r>
            <w:proofErr w:type="spellStart"/>
            <w:r>
              <w:t>ainigen</w:t>
            </w:r>
            <w:proofErr w:type="spellEnd"/>
            <w:r>
              <w:t xml:space="preserve"> </w:t>
            </w:r>
            <w:proofErr w:type="spellStart"/>
            <w:r>
              <w:t>sun</w:t>
            </w:r>
            <w:proofErr w:type="spellEnd"/>
          </w:p>
        </w:tc>
      </w:tr>
      <w:tr w:rsidR="00771040" w14:paraId="70E57373" w14:textId="77777777" w:rsidTr="00771040">
        <w:trPr>
          <w:tblCellSpacing w:w="15" w:type="dxa"/>
        </w:trPr>
        <w:tc>
          <w:tcPr>
            <w:tcW w:w="0" w:type="auto"/>
            <w:vMerge/>
            <w:vAlign w:val="center"/>
            <w:hideMark/>
          </w:tcPr>
          <w:p w14:paraId="5049544E" w14:textId="77777777" w:rsidR="00771040" w:rsidRDefault="00771040">
            <w:pPr>
              <w:rPr>
                <w:szCs w:val="24"/>
              </w:rPr>
            </w:pPr>
          </w:p>
        </w:tc>
        <w:tc>
          <w:tcPr>
            <w:tcW w:w="0" w:type="auto"/>
            <w:vAlign w:val="center"/>
            <w:hideMark/>
          </w:tcPr>
          <w:p w14:paraId="283413B9" w14:textId="77777777" w:rsidR="00771040" w:rsidRDefault="00771040">
            <w:r>
              <w:t xml:space="preserve">All die an </w:t>
            </w:r>
            <w:proofErr w:type="spellStart"/>
            <w:r>
              <w:t>jn</w:t>
            </w:r>
            <w:proofErr w:type="spellEnd"/>
            <w:r>
              <w:t xml:space="preserve"> </w:t>
            </w:r>
            <w:proofErr w:type="spellStart"/>
            <w:r>
              <w:t>gelauben</w:t>
            </w:r>
            <w:proofErr w:type="spellEnd"/>
            <w:r>
              <w:t xml:space="preserve"> thun</w:t>
            </w:r>
          </w:p>
        </w:tc>
      </w:tr>
      <w:tr w:rsidR="00771040" w14:paraId="57B02BBB" w14:textId="77777777" w:rsidTr="00771040">
        <w:trPr>
          <w:tblCellSpacing w:w="15" w:type="dxa"/>
        </w:trPr>
        <w:tc>
          <w:tcPr>
            <w:tcW w:w="0" w:type="auto"/>
            <w:vMerge/>
            <w:vAlign w:val="center"/>
            <w:hideMark/>
          </w:tcPr>
          <w:p w14:paraId="2D8AFB6A" w14:textId="77777777" w:rsidR="00771040" w:rsidRDefault="00771040">
            <w:pPr>
              <w:rPr>
                <w:szCs w:val="24"/>
              </w:rPr>
            </w:pPr>
          </w:p>
        </w:tc>
        <w:tc>
          <w:tcPr>
            <w:tcW w:w="0" w:type="auto"/>
            <w:vAlign w:val="center"/>
            <w:hideMark/>
          </w:tcPr>
          <w:p w14:paraId="47DBD611" w14:textId="77777777" w:rsidR="00771040" w:rsidRDefault="00771040">
            <w:r>
              <w:t xml:space="preserve">Die selben sollen </w:t>
            </w:r>
            <w:proofErr w:type="spellStart"/>
            <w:r>
              <w:t>nit</w:t>
            </w:r>
            <w:proofErr w:type="spellEnd"/>
            <w:r>
              <w:t xml:space="preserve"> verderben</w:t>
            </w:r>
          </w:p>
        </w:tc>
      </w:tr>
      <w:tr w:rsidR="00771040" w14:paraId="5BC15490" w14:textId="77777777" w:rsidTr="00771040">
        <w:trPr>
          <w:tblCellSpacing w:w="15" w:type="dxa"/>
        </w:trPr>
        <w:tc>
          <w:tcPr>
            <w:tcW w:w="0" w:type="auto"/>
            <w:vMerge/>
            <w:vAlign w:val="center"/>
            <w:hideMark/>
          </w:tcPr>
          <w:p w14:paraId="1C8A91CF" w14:textId="77777777" w:rsidR="00771040" w:rsidRDefault="00771040">
            <w:pPr>
              <w:rPr>
                <w:szCs w:val="24"/>
              </w:rPr>
            </w:pPr>
          </w:p>
        </w:tc>
        <w:tc>
          <w:tcPr>
            <w:tcW w:w="0" w:type="auto"/>
            <w:vAlign w:val="center"/>
            <w:hideMark/>
          </w:tcPr>
          <w:p w14:paraId="0B0862C2" w14:textId="77777777" w:rsidR="00771040" w:rsidRDefault="00771040">
            <w:r>
              <w:t xml:space="preserve">Noch des ewigen </w:t>
            </w:r>
            <w:proofErr w:type="spellStart"/>
            <w:r>
              <w:t>todes</w:t>
            </w:r>
            <w:proofErr w:type="spellEnd"/>
            <w:r>
              <w:t xml:space="preserve"> sterben</w:t>
            </w:r>
          </w:p>
        </w:tc>
      </w:tr>
      <w:tr w:rsidR="00771040" w14:paraId="44B71C8C" w14:textId="77777777" w:rsidTr="00771040">
        <w:trPr>
          <w:tblCellSpacing w:w="15" w:type="dxa"/>
        </w:trPr>
        <w:tc>
          <w:tcPr>
            <w:tcW w:w="0" w:type="auto"/>
            <w:vMerge/>
            <w:vAlign w:val="center"/>
            <w:hideMark/>
          </w:tcPr>
          <w:p w14:paraId="22D5F8F9" w14:textId="77777777" w:rsidR="00771040" w:rsidRDefault="00771040">
            <w:pPr>
              <w:rPr>
                <w:szCs w:val="24"/>
              </w:rPr>
            </w:pPr>
          </w:p>
        </w:tc>
        <w:tc>
          <w:tcPr>
            <w:tcW w:w="0" w:type="auto"/>
            <w:vAlign w:val="center"/>
            <w:hideMark/>
          </w:tcPr>
          <w:p w14:paraId="05BD2813" w14:textId="77777777" w:rsidR="00771040" w:rsidRDefault="00771040">
            <w:r>
              <w:t>Sonder haben das ewig leben</w:t>
            </w:r>
          </w:p>
        </w:tc>
      </w:tr>
      <w:tr w:rsidR="00771040" w14:paraId="751D8F98" w14:textId="77777777" w:rsidTr="00771040">
        <w:trPr>
          <w:tblCellSpacing w:w="15" w:type="dxa"/>
        </w:trPr>
        <w:tc>
          <w:tcPr>
            <w:tcW w:w="0" w:type="auto"/>
            <w:vMerge w:val="restart"/>
            <w:vAlign w:val="center"/>
            <w:hideMark/>
          </w:tcPr>
          <w:p w14:paraId="3FCEF0D0" w14:textId="77777777" w:rsidR="00771040" w:rsidRDefault="00771040">
            <w:r>
              <w:t>Johannis. ix.</w:t>
            </w:r>
          </w:p>
        </w:tc>
        <w:tc>
          <w:tcPr>
            <w:tcW w:w="0" w:type="auto"/>
            <w:vAlign w:val="center"/>
            <w:hideMark/>
          </w:tcPr>
          <w:p w14:paraId="00F9401F" w14:textId="77777777" w:rsidR="00771040" w:rsidRDefault="00771040">
            <w:r>
              <w:t xml:space="preserve">Auch spricht Christus am </w:t>
            </w:r>
            <w:proofErr w:type="spellStart"/>
            <w:r>
              <w:t>aylfften</w:t>
            </w:r>
            <w:proofErr w:type="spellEnd"/>
            <w:r>
              <w:t xml:space="preserve"> eben</w:t>
            </w:r>
          </w:p>
        </w:tc>
      </w:tr>
      <w:tr w:rsidR="00771040" w14:paraId="6E3852A3" w14:textId="77777777" w:rsidTr="00771040">
        <w:trPr>
          <w:tblCellSpacing w:w="15" w:type="dxa"/>
        </w:trPr>
        <w:tc>
          <w:tcPr>
            <w:tcW w:w="0" w:type="auto"/>
            <w:vMerge/>
            <w:vAlign w:val="center"/>
            <w:hideMark/>
          </w:tcPr>
          <w:p w14:paraId="0A1AAC1D" w14:textId="77777777" w:rsidR="00771040" w:rsidRDefault="00771040">
            <w:pPr>
              <w:rPr>
                <w:szCs w:val="24"/>
              </w:rPr>
            </w:pPr>
          </w:p>
        </w:tc>
        <w:tc>
          <w:tcPr>
            <w:tcW w:w="0" w:type="auto"/>
            <w:vAlign w:val="center"/>
            <w:hideMark/>
          </w:tcPr>
          <w:p w14:paraId="3C499726" w14:textId="77777777" w:rsidR="00771040" w:rsidRDefault="00771040">
            <w:proofErr w:type="spellStart"/>
            <w:r>
              <w:t>Wöllicher</w:t>
            </w:r>
            <w:proofErr w:type="spellEnd"/>
            <w:r>
              <w:t xml:space="preserve"> </w:t>
            </w:r>
            <w:proofErr w:type="spellStart"/>
            <w:r>
              <w:t>gelaubet</w:t>
            </w:r>
            <w:proofErr w:type="spellEnd"/>
            <w:r>
              <w:t xml:space="preserve"> in mich</w:t>
            </w:r>
          </w:p>
        </w:tc>
      </w:tr>
      <w:tr w:rsidR="00771040" w14:paraId="72E25E8E" w14:textId="77777777" w:rsidTr="00771040">
        <w:trPr>
          <w:tblCellSpacing w:w="15" w:type="dxa"/>
        </w:trPr>
        <w:tc>
          <w:tcPr>
            <w:tcW w:w="0" w:type="auto"/>
            <w:vMerge/>
            <w:vAlign w:val="center"/>
            <w:hideMark/>
          </w:tcPr>
          <w:p w14:paraId="01C71C26" w14:textId="77777777" w:rsidR="00771040" w:rsidRDefault="00771040">
            <w:pPr>
              <w:rPr>
                <w:szCs w:val="24"/>
              </w:rPr>
            </w:pPr>
          </w:p>
        </w:tc>
        <w:tc>
          <w:tcPr>
            <w:tcW w:w="0" w:type="auto"/>
            <w:vAlign w:val="center"/>
            <w:hideMark/>
          </w:tcPr>
          <w:p w14:paraId="4E8F84B1" w14:textId="77777777" w:rsidR="00771040" w:rsidRDefault="00771040">
            <w:r>
              <w:t xml:space="preserve">Der </w:t>
            </w:r>
            <w:proofErr w:type="spellStart"/>
            <w:r>
              <w:t>wirt</w:t>
            </w:r>
            <w:proofErr w:type="spellEnd"/>
            <w:r>
              <w:t xml:space="preserve"> </w:t>
            </w:r>
            <w:proofErr w:type="spellStart"/>
            <w:r>
              <w:t>nit</w:t>
            </w:r>
            <w:proofErr w:type="spellEnd"/>
            <w:r>
              <w:t xml:space="preserve"> sterben </w:t>
            </w:r>
            <w:proofErr w:type="spellStart"/>
            <w:r>
              <w:t>ewigklich</w:t>
            </w:r>
            <w:proofErr w:type="spellEnd"/>
          </w:p>
        </w:tc>
      </w:tr>
      <w:tr w:rsidR="00771040" w14:paraId="78E188FE" w14:textId="77777777" w:rsidTr="00771040">
        <w:trPr>
          <w:tblCellSpacing w:w="15" w:type="dxa"/>
        </w:trPr>
        <w:tc>
          <w:tcPr>
            <w:tcW w:w="0" w:type="auto"/>
            <w:vMerge/>
            <w:vAlign w:val="center"/>
            <w:hideMark/>
          </w:tcPr>
          <w:p w14:paraId="71525FC6" w14:textId="77777777" w:rsidR="00771040" w:rsidRDefault="00771040">
            <w:pPr>
              <w:rPr>
                <w:szCs w:val="24"/>
              </w:rPr>
            </w:pPr>
          </w:p>
        </w:tc>
        <w:tc>
          <w:tcPr>
            <w:tcW w:w="0" w:type="auto"/>
            <w:vAlign w:val="center"/>
            <w:hideMark/>
          </w:tcPr>
          <w:p w14:paraId="0031283E" w14:textId="77777777" w:rsidR="00771040" w:rsidRDefault="00771040">
            <w:r>
              <w:t xml:space="preserve">So nun der </w:t>
            </w:r>
            <w:proofErr w:type="spellStart"/>
            <w:r>
              <w:t>mensch</w:t>
            </w:r>
            <w:proofErr w:type="spellEnd"/>
            <w:r>
              <w:t xml:space="preserve"> </w:t>
            </w:r>
            <w:proofErr w:type="spellStart"/>
            <w:r>
              <w:t>sollich</w:t>
            </w:r>
            <w:proofErr w:type="spellEnd"/>
            <w:r>
              <w:t xml:space="preserve"> tröstlich </w:t>
            </w:r>
            <w:proofErr w:type="spellStart"/>
            <w:r>
              <w:t>wort</w:t>
            </w:r>
            <w:proofErr w:type="spellEnd"/>
          </w:p>
        </w:tc>
      </w:tr>
      <w:tr w:rsidR="00771040" w14:paraId="5B5948F4" w14:textId="77777777" w:rsidTr="00771040">
        <w:trPr>
          <w:tblCellSpacing w:w="15" w:type="dxa"/>
        </w:trPr>
        <w:tc>
          <w:tcPr>
            <w:tcW w:w="0" w:type="auto"/>
            <w:vMerge/>
            <w:vAlign w:val="center"/>
            <w:hideMark/>
          </w:tcPr>
          <w:p w14:paraId="7F517A7F" w14:textId="77777777" w:rsidR="00771040" w:rsidRDefault="00771040">
            <w:pPr>
              <w:rPr>
                <w:szCs w:val="24"/>
              </w:rPr>
            </w:pPr>
          </w:p>
        </w:tc>
        <w:tc>
          <w:tcPr>
            <w:tcW w:w="0" w:type="auto"/>
            <w:vAlign w:val="center"/>
            <w:hideMark/>
          </w:tcPr>
          <w:p w14:paraId="73D55CE2" w14:textId="77777777" w:rsidR="00771040" w:rsidRDefault="00771040">
            <w:r>
              <w:t xml:space="preserve">Von </w:t>
            </w:r>
            <w:proofErr w:type="spellStart"/>
            <w:r>
              <w:t>Jhesu</w:t>
            </w:r>
            <w:proofErr w:type="spellEnd"/>
            <w:r>
              <w:t xml:space="preserve"> Christo sagen hört</w:t>
            </w:r>
          </w:p>
        </w:tc>
      </w:tr>
      <w:tr w:rsidR="00771040" w14:paraId="7A2B655C" w14:textId="77777777" w:rsidTr="00771040">
        <w:trPr>
          <w:tblCellSpacing w:w="15" w:type="dxa"/>
        </w:trPr>
        <w:tc>
          <w:tcPr>
            <w:tcW w:w="0" w:type="auto"/>
            <w:vMerge/>
            <w:vAlign w:val="center"/>
            <w:hideMark/>
          </w:tcPr>
          <w:p w14:paraId="0B50A66A" w14:textId="77777777" w:rsidR="00771040" w:rsidRDefault="00771040">
            <w:pPr>
              <w:rPr>
                <w:szCs w:val="24"/>
              </w:rPr>
            </w:pPr>
          </w:p>
        </w:tc>
        <w:tc>
          <w:tcPr>
            <w:tcW w:w="0" w:type="auto"/>
            <w:vAlign w:val="center"/>
            <w:hideMark/>
          </w:tcPr>
          <w:p w14:paraId="300CE7F5" w14:textId="77777777" w:rsidR="00771040" w:rsidRDefault="00771040">
            <w:proofErr w:type="spellStart"/>
            <w:r>
              <w:t>Vnd</w:t>
            </w:r>
            <w:proofErr w:type="spellEnd"/>
            <w:r>
              <w:t xml:space="preserve"> das </w:t>
            </w:r>
            <w:proofErr w:type="spellStart"/>
            <w:r>
              <w:t>gelaubt</w:t>
            </w:r>
            <w:proofErr w:type="spellEnd"/>
            <w:r>
              <w:t xml:space="preserve"> </w:t>
            </w:r>
            <w:proofErr w:type="spellStart"/>
            <w:r>
              <w:t>vnd</w:t>
            </w:r>
            <w:proofErr w:type="spellEnd"/>
            <w:r>
              <w:t xml:space="preserve"> </w:t>
            </w:r>
            <w:proofErr w:type="spellStart"/>
            <w:r>
              <w:t>darauff</w:t>
            </w:r>
            <w:proofErr w:type="spellEnd"/>
            <w:r>
              <w:t xml:space="preserve"> </w:t>
            </w:r>
            <w:proofErr w:type="spellStart"/>
            <w:r>
              <w:t>bawt</w:t>
            </w:r>
            <w:proofErr w:type="spellEnd"/>
          </w:p>
        </w:tc>
      </w:tr>
      <w:tr w:rsidR="00771040" w14:paraId="076729CF" w14:textId="77777777" w:rsidTr="00771040">
        <w:trPr>
          <w:tblCellSpacing w:w="15" w:type="dxa"/>
        </w:trPr>
        <w:tc>
          <w:tcPr>
            <w:tcW w:w="0" w:type="auto"/>
            <w:vMerge/>
            <w:vAlign w:val="center"/>
            <w:hideMark/>
          </w:tcPr>
          <w:p w14:paraId="6DDC85F0" w14:textId="77777777" w:rsidR="00771040" w:rsidRDefault="00771040">
            <w:pPr>
              <w:rPr>
                <w:szCs w:val="24"/>
              </w:rPr>
            </w:pPr>
          </w:p>
        </w:tc>
        <w:tc>
          <w:tcPr>
            <w:tcW w:w="0" w:type="auto"/>
            <w:vAlign w:val="center"/>
            <w:hideMark/>
          </w:tcPr>
          <w:p w14:paraId="400B2A6B" w14:textId="77777777" w:rsidR="00771040" w:rsidRDefault="00771040">
            <w:proofErr w:type="spellStart"/>
            <w:r>
              <w:t>Vnd</w:t>
            </w:r>
            <w:proofErr w:type="spellEnd"/>
            <w:r>
              <w:t xml:space="preserve"> den Worten von </w:t>
            </w:r>
            <w:proofErr w:type="spellStart"/>
            <w:r>
              <w:t>hertzen</w:t>
            </w:r>
            <w:proofErr w:type="spellEnd"/>
            <w:r>
              <w:t xml:space="preserve"> </w:t>
            </w:r>
            <w:proofErr w:type="spellStart"/>
            <w:r>
              <w:t>trawt</w:t>
            </w:r>
            <w:proofErr w:type="spellEnd"/>
          </w:p>
        </w:tc>
      </w:tr>
      <w:tr w:rsidR="00771040" w14:paraId="3A2670F2" w14:textId="77777777" w:rsidTr="00771040">
        <w:trPr>
          <w:tblCellSpacing w:w="15" w:type="dxa"/>
        </w:trPr>
        <w:tc>
          <w:tcPr>
            <w:tcW w:w="0" w:type="auto"/>
            <w:vMerge/>
            <w:vAlign w:val="center"/>
            <w:hideMark/>
          </w:tcPr>
          <w:p w14:paraId="1BBBA2FF" w14:textId="77777777" w:rsidR="00771040" w:rsidRDefault="00771040">
            <w:pPr>
              <w:rPr>
                <w:szCs w:val="24"/>
              </w:rPr>
            </w:pPr>
          </w:p>
        </w:tc>
        <w:tc>
          <w:tcPr>
            <w:tcW w:w="0" w:type="auto"/>
            <w:vAlign w:val="center"/>
            <w:hideMark/>
          </w:tcPr>
          <w:p w14:paraId="0868DE57" w14:textId="77777777" w:rsidR="00771040" w:rsidRDefault="00771040">
            <w:r>
              <w:t xml:space="preserve">Die </w:t>
            </w:r>
            <w:proofErr w:type="spellStart"/>
            <w:r>
              <w:t>jm</w:t>
            </w:r>
            <w:proofErr w:type="spellEnd"/>
            <w:r>
              <w:t xml:space="preserve"> Christus hat zu gesagt</w:t>
            </w:r>
          </w:p>
        </w:tc>
      </w:tr>
      <w:tr w:rsidR="00771040" w14:paraId="7ECA88AB" w14:textId="77777777" w:rsidTr="00771040">
        <w:trPr>
          <w:tblCellSpacing w:w="15" w:type="dxa"/>
        </w:trPr>
        <w:tc>
          <w:tcPr>
            <w:tcW w:w="0" w:type="auto"/>
            <w:vMerge/>
            <w:vAlign w:val="center"/>
            <w:hideMark/>
          </w:tcPr>
          <w:p w14:paraId="6FC7B65F" w14:textId="77777777" w:rsidR="00771040" w:rsidRDefault="00771040">
            <w:pPr>
              <w:rPr>
                <w:szCs w:val="24"/>
              </w:rPr>
            </w:pPr>
          </w:p>
        </w:tc>
        <w:tc>
          <w:tcPr>
            <w:tcW w:w="0" w:type="auto"/>
            <w:vAlign w:val="center"/>
            <w:hideMark/>
          </w:tcPr>
          <w:p w14:paraId="5BAC5F22" w14:textId="77777777" w:rsidR="00771040" w:rsidRDefault="00771040">
            <w:proofErr w:type="spellStart"/>
            <w:r>
              <w:t>Vnd</w:t>
            </w:r>
            <w:proofErr w:type="spellEnd"/>
            <w:r>
              <w:t xml:space="preserve"> sich on </w:t>
            </w:r>
            <w:proofErr w:type="spellStart"/>
            <w:r>
              <w:t>zweyffel</w:t>
            </w:r>
            <w:proofErr w:type="spellEnd"/>
            <w:r>
              <w:t xml:space="preserve"> </w:t>
            </w:r>
            <w:proofErr w:type="spellStart"/>
            <w:r>
              <w:t>darauff</w:t>
            </w:r>
            <w:proofErr w:type="spellEnd"/>
            <w:r>
              <w:t xml:space="preserve"> wagt</w:t>
            </w:r>
          </w:p>
        </w:tc>
      </w:tr>
      <w:tr w:rsidR="00771040" w14:paraId="389A0205" w14:textId="77777777" w:rsidTr="00771040">
        <w:trPr>
          <w:tblCellSpacing w:w="15" w:type="dxa"/>
        </w:trPr>
        <w:tc>
          <w:tcPr>
            <w:tcW w:w="0" w:type="auto"/>
            <w:vMerge w:val="restart"/>
            <w:vAlign w:val="center"/>
            <w:hideMark/>
          </w:tcPr>
          <w:p w14:paraId="3AEA08D9" w14:textId="77777777" w:rsidR="00771040" w:rsidRDefault="00771040">
            <w:r>
              <w:t xml:space="preserve">Johannis </w:t>
            </w:r>
            <w:proofErr w:type="spellStart"/>
            <w:r>
              <w:t>iij</w:t>
            </w:r>
            <w:proofErr w:type="spellEnd"/>
            <w:r>
              <w:t>.</w:t>
            </w:r>
          </w:p>
        </w:tc>
        <w:tc>
          <w:tcPr>
            <w:tcW w:w="0" w:type="auto"/>
            <w:vAlign w:val="center"/>
            <w:hideMark/>
          </w:tcPr>
          <w:p w14:paraId="3F624912" w14:textId="77777777" w:rsidR="00771040" w:rsidRDefault="00771040">
            <w:r>
              <w:t xml:space="preserve">Der </w:t>
            </w:r>
            <w:proofErr w:type="spellStart"/>
            <w:r>
              <w:t>selb</w:t>
            </w:r>
            <w:proofErr w:type="spellEnd"/>
            <w:r>
              <w:t xml:space="preserve"> </w:t>
            </w:r>
            <w:proofErr w:type="spellStart"/>
            <w:r>
              <w:t>mensch</w:t>
            </w:r>
            <w:proofErr w:type="spellEnd"/>
            <w:r>
              <w:t xml:space="preserve"> </w:t>
            </w:r>
            <w:proofErr w:type="spellStart"/>
            <w:r>
              <w:t>new</w:t>
            </w:r>
            <w:proofErr w:type="spellEnd"/>
            <w:r>
              <w:t xml:space="preserve"> geboren </w:t>
            </w:r>
            <w:proofErr w:type="spellStart"/>
            <w:r>
              <w:t>hasy</w:t>
            </w:r>
            <w:proofErr w:type="spellEnd"/>
          </w:p>
        </w:tc>
      </w:tr>
      <w:tr w:rsidR="00771040" w14:paraId="099A20EE" w14:textId="77777777" w:rsidTr="00771040">
        <w:trPr>
          <w:tblCellSpacing w:w="15" w:type="dxa"/>
        </w:trPr>
        <w:tc>
          <w:tcPr>
            <w:tcW w:w="0" w:type="auto"/>
            <w:vMerge/>
            <w:vAlign w:val="center"/>
            <w:hideMark/>
          </w:tcPr>
          <w:p w14:paraId="074C426D" w14:textId="77777777" w:rsidR="00771040" w:rsidRDefault="00771040">
            <w:pPr>
              <w:rPr>
                <w:szCs w:val="24"/>
              </w:rPr>
            </w:pPr>
          </w:p>
        </w:tc>
        <w:tc>
          <w:tcPr>
            <w:tcW w:w="0" w:type="auto"/>
            <w:vAlign w:val="center"/>
            <w:hideMark/>
          </w:tcPr>
          <w:p w14:paraId="139D0373" w14:textId="77777777" w:rsidR="00771040" w:rsidRDefault="00771040">
            <w:proofErr w:type="spellStart"/>
            <w:r>
              <w:t>Auß</w:t>
            </w:r>
            <w:proofErr w:type="spellEnd"/>
            <w:r>
              <w:t xml:space="preserve"> dem </w:t>
            </w:r>
            <w:proofErr w:type="spellStart"/>
            <w:r>
              <w:t>fewer</w:t>
            </w:r>
            <w:proofErr w:type="spellEnd"/>
            <w:r>
              <w:t xml:space="preserve"> </w:t>
            </w:r>
            <w:proofErr w:type="spellStart"/>
            <w:r>
              <w:t>vnd</w:t>
            </w:r>
            <w:proofErr w:type="spellEnd"/>
            <w:r>
              <w:t xml:space="preserve"> </w:t>
            </w:r>
            <w:proofErr w:type="spellStart"/>
            <w:r>
              <w:t>haylgen</w:t>
            </w:r>
            <w:proofErr w:type="spellEnd"/>
            <w:r>
              <w:t xml:space="preserve"> </w:t>
            </w:r>
            <w:proofErr w:type="spellStart"/>
            <w:r>
              <w:t>gayst</w:t>
            </w:r>
            <w:proofErr w:type="spellEnd"/>
          </w:p>
        </w:tc>
      </w:tr>
      <w:tr w:rsidR="00771040" w14:paraId="24C4AB22" w14:textId="77777777" w:rsidTr="00771040">
        <w:trPr>
          <w:tblCellSpacing w:w="15" w:type="dxa"/>
        </w:trPr>
        <w:tc>
          <w:tcPr>
            <w:tcW w:w="0" w:type="auto"/>
            <w:vMerge/>
            <w:vAlign w:val="center"/>
            <w:hideMark/>
          </w:tcPr>
          <w:p w14:paraId="78EE0F3E" w14:textId="77777777" w:rsidR="00771040" w:rsidRDefault="00771040">
            <w:pPr>
              <w:rPr>
                <w:szCs w:val="24"/>
              </w:rPr>
            </w:pPr>
          </w:p>
        </w:tc>
        <w:tc>
          <w:tcPr>
            <w:tcW w:w="0" w:type="auto"/>
            <w:vAlign w:val="center"/>
            <w:hideMark/>
          </w:tcPr>
          <w:p w14:paraId="5FCBB3FC" w14:textId="77777777" w:rsidR="00771040" w:rsidRDefault="00771040">
            <w:proofErr w:type="spellStart"/>
            <w:r>
              <w:t>Vnd</w:t>
            </w:r>
            <w:proofErr w:type="spellEnd"/>
            <w:r>
              <w:t xml:space="preserve"> </w:t>
            </w:r>
            <w:proofErr w:type="spellStart"/>
            <w:r>
              <w:t>wirt</w:t>
            </w:r>
            <w:proofErr w:type="spellEnd"/>
            <w:r>
              <w:t xml:space="preserve"> von allen </w:t>
            </w:r>
            <w:proofErr w:type="spellStart"/>
            <w:r>
              <w:t>sünden</w:t>
            </w:r>
            <w:proofErr w:type="spellEnd"/>
            <w:r>
              <w:t xml:space="preserve"> </w:t>
            </w:r>
            <w:proofErr w:type="spellStart"/>
            <w:r>
              <w:t>rayn</w:t>
            </w:r>
            <w:proofErr w:type="spellEnd"/>
          </w:p>
        </w:tc>
      </w:tr>
      <w:tr w:rsidR="00771040" w14:paraId="78DEFBC8" w14:textId="77777777" w:rsidTr="00771040">
        <w:trPr>
          <w:tblCellSpacing w:w="15" w:type="dxa"/>
        </w:trPr>
        <w:tc>
          <w:tcPr>
            <w:tcW w:w="0" w:type="auto"/>
            <w:vMerge/>
            <w:vAlign w:val="center"/>
            <w:hideMark/>
          </w:tcPr>
          <w:p w14:paraId="27E5F000" w14:textId="77777777" w:rsidR="00771040" w:rsidRDefault="00771040">
            <w:pPr>
              <w:rPr>
                <w:szCs w:val="24"/>
              </w:rPr>
            </w:pPr>
          </w:p>
        </w:tc>
        <w:tc>
          <w:tcPr>
            <w:tcW w:w="0" w:type="auto"/>
            <w:vAlign w:val="center"/>
            <w:hideMark/>
          </w:tcPr>
          <w:p w14:paraId="3B34EFC4" w14:textId="77777777" w:rsidR="00771040" w:rsidRDefault="00771040">
            <w:r>
              <w:t xml:space="preserve">Lebt in dem </w:t>
            </w:r>
            <w:proofErr w:type="spellStart"/>
            <w:r>
              <w:t>wort</w:t>
            </w:r>
            <w:proofErr w:type="spellEnd"/>
            <w:r>
              <w:t xml:space="preserve"> </w:t>
            </w:r>
            <w:proofErr w:type="spellStart"/>
            <w:r>
              <w:t>gottes</w:t>
            </w:r>
            <w:proofErr w:type="spellEnd"/>
            <w:r>
              <w:t xml:space="preserve"> </w:t>
            </w:r>
            <w:proofErr w:type="spellStart"/>
            <w:r>
              <w:t>allain</w:t>
            </w:r>
            <w:proofErr w:type="spellEnd"/>
          </w:p>
        </w:tc>
      </w:tr>
      <w:tr w:rsidR="00771040" w14:paraId="1954F3B0" w14:textId="77777777" w:rsidTr="00771040">
        <w:trPr>
          <w:tblCellSpacing w:w="15" w:type="dxa"/>
        </w:trPr>
        <w:tc>
          <w:tcPr>
            <w:tcW w:w="0" w:type="auto"/>
            <w:vMerge/>
            <w:vAlign w:val="center"/>
            <w:hideMark/>
          </w:tcPr>
          <w:p w14:paraId="1D6E0FBC" w14:textId="77777777" w:rsidR="00771040" w:rsidRDefault="00771040">
            <w:pPr>
              <w:rPr>
                <w:szCs w:val="24"/>
              </w:rPr>
            </w:pPr>
          </w:p>
        </w:tc>
        <w:tc>
          <w:tcPr>
            <w:tcW w:w="0" w:type="auto"/>
            <w:vAlign w:val="center"/>
            <w:hideMark/>
          </w:tcPr>
          <w:p w14:paraId="225E5E50" w14:textId="77777777" w:rsidR="00771040" w:rsidRDefault="00771040">
            <w:r>
              <w:t xml:space="preserve">Von dem </w:t>
            </w:r>
            <w:proofErr w:type="spellStart"/>
            <w:r>
              <w:t>jn</w:t>
            </w:r>
            <w:proofErr w:type="spellEnd"/>
            <w:r>
              <w:t xml:space="preserve"> auch </w:t>
            </w:r>
            <w:proofErr w:type="spellStart"/>
            <w:r>
              <w:t>nit</w:t>
            </w:r>
            <w:proofErr w:type="spellEnd"/>
            <w:r>
              <w:t xml:space="preserve"> </w:t>
            </w:r>
            <w:proofErr w:type="spellStart"/>
            <w:r>
              <w:t>reyssen</w:t>
            </w:r>
            <w:proofErr w:type="spellEnd"/>
            <w:r>
              <w:t xml:space="preserve"> künde</w:t>
            </w:r>
          </w:p>
        </w:tc>
      </w:tr>
      <w:tr w:rsidR="00771040" w14:paraId="6B251B52" w14:textId="77777777" w:rsidTr="00771040">
        <w:trPr>
          <w:tblCellSpacing w:w="15" w:type="dxa"/>
        </w:trPr>
        <w:tc>
          <w:tcPr>
            <w:tcW w:w="0" w:type="auto"/>
            <w:vMerge/>
            <w:vAlign w:val="center"/>
            <w:hideMark/>
          </w:tcPr>
          <w:p w14:paraId="6B156B7F" w14:textId="77777777" w:rsidR="00771040" w:rsidRDefault="00771040">
            <w:pPr>
              <w:rPr>
                <w:szCs w:val="24"/>
              </w:rPr>
            </w:pPr>
          </w:p>
        </w:tc>
        <w:tc>
          <w:tcPr>
            <w:tcW w:w="0" w:type="auto"/>
            <w:vAlign w:val="center"/>
            <w:hideMark/>
          </w:tcPr>
          <w:p w14:paraId="2FC9C8B2" w14:textId="77777777" w:rsidR="00771040" w:rsidRDefault="00771040">
            <w:r>
              <w:t xml:space="preserve">Weder Hell </w:t>
            </w:r>
            <w:proofErr w:type="spellStart"/>
            <w:r>
              <w:t>Teüffel</w:t>
            </w:r>
            <w:proofErr w:type="spellEnd"/>
            <w:r>
              <w:t xml:space="preserve"> todt noch </w:t>
            </w:r>
            <w:proofErr w:type="spellStart"/>
            <w:r>
              <w:t>sünde</w:t>
            </w:r>
            <w:proofErr w:type="spellEnd"/>
          </w:p>
        </w:tc>
      </w:tr>
      <w:tr w:rsidR="00771040" w14:paraId="0E4477F5" w14:textId="77777777" w:rsidTr="00771040">
        <w:trPr>
          <w:tblCellSpacing w:w="15" w:type="dxa"/>
        </w:trPr>
        <w:tc>
          <w:tcPr>
            <w:tcW w:w="0" w:type="auto"/>
            <w:vMerge/>
            <w:vAlign w:val="center"/>
            <w:hideMark/>
          </w:tcPr>
          <w:p w14:paraId="0995FDA5" w14:textId="77777777" w:rsidR="00771040" w:rsidRDefault="00771040">
            <w:pPr>
              <w:rPr>
                <w:szCs w:val="24"/>
              </w:rPr>
            </w:pPr>
          </w:p>
        </w:tc>
        <w:tc>
          <w:tcPr>
            <w:tcW w:w="0" w:type="auto"/>
            <w:vAlign w:val="center"/>
            <w:hideMark/>
          </w:tcPr>
          <w:p w14:paraId="5A30694C" w14:textId="77777777" w:rsidR="00771040" w:rsidRDefault="00771040">
            <w:r>
              <w:t xml:space="preserve">Wer also ist im </w:t>
            </w:r>
            <w:proofErr w:type="spellStart"/>
            <w:r>
              <w:t>gayst</w:t>
            </w:r>
            <w:proofErr w:type="spellEnd"/>
            <w:r>
              <w:t xml:space="preserve"> </w:t>
            </w:r>
            <w:proofErr w:type="spellStart"/>
            <w:r>
              <w:t>verneyt</w:t>
            </w:r>
            <w:proofErr w:type="spellEnd"/>
          </w:p>
        </w:tc>
      </w:tr>
      <w:tr w:rsidR="00771040" w14:paraId="45C3EA0A" w14:textId="77777777" w:rsidTr="00771040">
        <w:trPr>
          <w:tblCellSpacing w:w="15" w:type="dxa"/>
        </w:trPr>
        <w:tc>
          <w:tcPr>
            <w:tcW w:w="0" w:type="auto"/>
            <w:vMerge w:val="restart"/>
            <w:vAlign w:val="center"/>
            <w:hideMark/>
          </w:tcPr>
          <w:p w14:paraId="73BAA254" w14:textId="77777777" w:rsidR="00771040" w:rsidRDefault="00771040">
            <w:r>
              <w:t xml:space="preserve">Johannis </w:t>
            </w:r>
            <w:proofErr w:type="spellStart"/>
            <w:r>
              <w:t>iiij</w:t>
            </w:r>
            <w:proofErr w:type="spellEnd"/>
          </w:p>
        </w:tc>
        <w:tc>
          <w:tcPr>
            <w:tcW w:w="0" w:type="auto"/>
            <w:vAlign w:val="center"/>
            <w:hideMark/>
          </w:tcPr>
          <w:p w14:paraId="59F276C9" w14:textId="77777777" w:rsidR="00771040" w:rsidRDefault="00771040">
            <w:r>
              <w:t xml:space="preserve">Der dient </w:t>
            </w:r>
            <w:proofErr w:type="spellStart"/>
            <w:r>
              <w:t>gott</w:t>
            </w:r>
            <w:proofErr w:type="spellEnd"/>
            <w:r>
              <w:t xml:space="preserve"> im </w:t>
            </w:r>
            <w:proofErr w:type="spellStart"/>
            <w:r>
              <w:t>gayst</w:t>
            </w:r>
            <w:proofErr w:type="spellEnd"/>
            <w:r>
              <w:t xml:space="preserve"> </w:t>
            </w:r>
            <w:proofErr w:type="spellStart"/>
            <w:r>
              <w:t>vnd</w:t>
            </w:r>
            <w:proofErr w:type="spellEnd"/>
            <w:r>
              <w:t xml:space="preserve"> </w:t>
            </w:r>
            <w:proofErr w:type="spellStart"/>
            <w:r>
              <w:t>warheyt</w:t>
            </w:r>
            <w:proofErr w:type="spellEnd"/>
          </w:p>
        </w:tc>
      </w:tr>
      <w:tr w:rsidR="00771040" w14:paraId="668081CE" w14:textId="77777777" w:rsidTr="00771040">
        <w:trPr>
          <w:tblCellSpacing w:w="15" w:type="dxa"/>
        </w:trPr>
        <w:tc>
          <w:tcPr>
            <w:tcW w:w="0" w:type="auto"/>
            <w:vMerge/>
            <w:vAlign w:val="center"/>
            <w:hideMark/>
          </w:tcPr>
          <w:p w14:paraId="07F6667D" w14:textId="77777777" w:rsidR="00771040" w:rsidRDefault="00771040">
            <w:pPr>
              <w:rPr>
                <w:szCs w:val="24"/>
              </w:rPr>
            </w:pPr>
          </w:p>
        </w:tc>
        <w:tc>
          <w:tcPr>
            <w:tcW w:w="0" w:type="auto"/>
            <w:vAlign w:val="center"/>
            <w:hideMark/>
          </w:tcPr>
          <w:p w14:paraId="12C68F9F" w14:textId="77777777" w:rsidR="00771040" w:rsidRDefault="00771040">
            <w:r>
              <w:t xml:space="preserve">Das ist das er </w:t>
            </w:r>
            <w:proofErr w:type="spellStart"/>
            <w:r>
              <w:t>got</w:t>
            </w:r>
            <w:proofErr w:type="spellEnd"/>
            <w:r>
              <w:t xml:space="preserve"> </w:t>
            </w:r>
            <w:proofErr w:type="spellStart"/>
            <w:r>
              <w:t>hertzlich</w:t>
            </w:r>
            <w:proofErr w:type="spellEnd"/>
            <w:r>
              <w:t xml:space="preserve"> liebt</w:t>
            </w:r>
          </w:p>
        </w:tc>
      </w:tr>
      <w:tr w:rsidR="00771040" w14:paraId="1F91EB6C" w14:textId="77777777" w:rsidTr="00771040">
        <w:trPr>
          <w:tblCellSpacing w:w="15" w:type="dxa"/>
        </w:trPr>
        <w:tc>
          <w:tcPr>
            <w:tcW w:w="0" w:type="auto"/>
            <w:vMerge/>
            <w:vAlign w:val="center"/>
            <w:hideMark/>
          </w:tcPr>
          <w:p w14:paraId="6B009AC5" w14:textId="77777777" w:rsidR="00771040" w:rsidRDefault="00771040">
            <w:pPr>
              <w:rPr>
                <w:szCs w:val="24"/>
              </w:rPr>
            </w:pPr>
          </w:p>
        </w:tc>
        <w:tc>
          <w:tcPr>
            <w:tcW w:w="0" w:type="auto"/>
            <w:vAlign w:val="center"/>
            <w:hideMark/>
          </w:tcPr>
          <w:p w14:paraId="113E56BB" w14:textId="77777777" w:rsidR="00771040" w:rsidRDefault="00771040">
            <w:proofErr w:type="spellStart"/>
            <w:r>
              <w:t>Vnd</w:t>
            </w:r>
            <w:proofErr w:type="spellEnd"/>
            <w:r>
              <w:t xml:space="preserve"> sich </w:t>
            </w:r>
            <w:proofErr w:type="spellStart"/>
            <w:r>
              <w:t>jm</w:t>
            </w:r>
            <w:proofErr w:type="spellEnd"/>
            <w:r>
              <w:t xml:space="preserve"> </w:t>
            </w:r>
            <w:proofErr w:type="spellStart"/>
            <w:r>
              <w:t>gantz</w:t>
            </w:r>
            <w:proofErr w:type="spellEnd"/>
            <w:r>
              <w:t xml:space="preserve"> </w:t>
            </w:r>
            <w:proofErr w:type="spellStart"/>
            <w:r>
              <w:t>vnd</w:t>
            </w:r>
            <w:proofErr w:type="spellEnd"/>
            <w:r>
              <w:t xml:space="preserve"> gar </w:t>
            </w:r>
            <w:proofErr w:type="spellStart"/>
            <w:r>
              <w:t>ergiebt</w:t>
            </w:r>
            <w:proofErr w:type="spellEnd"/>
          </w:p>
        </w:tc>
      </w:tr>
      <w:tr w:rsidR="00771040" w14:paraId="4529F835" w14:textId="77777777" w:rsidTr="00771040">
        <w:trPr>
          <w:tblCellSpacing w:w="15" w:type="dxa"/>
        </w:trPr>
        <w:tc>
          <w:tcPr>
            <w:tcW w:w="0" w:type="auto"/>
            <w:vMerge/>
            <w:vAlign w:val="center"/>
            <w:hideMark/>
          </w:tcPr>
          <w:p w14:paraId="3C015D82" w14:textId="77777777" w:rsidR="00771040" w:rsidRDefault="00771040">
            <w:pPr>
              <w:rPr>
                <w:szCs w:val="24"/>
              </w:rPr>
            </w:pPr>
          </w:p>
        </w:tc>
        <w:tc>
          <w:tcPr>
            <w:tcW w:w="0" w:type="auto"/>
            <w:vAlign w:val="center"/>
            <w:hideMark/>
          </w:tcPr>
          <w:p w14:paraId="1B6D24D0" w14:textId="77777777" w:rsidR="00771040" w:rsidRDefault="00771040">
            <w:proofErr w:type="spellStart"/>
            <w:r>
              <w:t>Helt</w:t>
            </w:r>
            <w:proofErr w:type="spellEnd"/>
            <w:r>
              <w:t xml:space="preserve"> </w:t>
            </w:r>
            <w:proofErr w:type="spellStart"/>
            <w:r>
              <w:t>jn</w:t>
            </w:r>
            <w:proofErr w:type="spellEnd"/>
            <w:r>
              <w:t xml:space="preserve"> für am </w:t>
            </w:r>
            <w:proofErr w:type="spellStart"/>
            <w:r>
              <w:t>gnedigen</w:t>
            </w:r>
            <w:proofErr w:type="spellEnd"/>
            <w:r>
              <w:t xml:space="preserve"> </w:t>
            </w:r>
            <w:proofErr w:type="spellStart"/>
            <w:r>
              <w:t>gott</w:t>
            </w:r>
            <w:proofErr w:type="spellEnd"/>
          </w:p>
        </w:tc>
      </w:tr>
      <w:tr w:rsidR="00771040" w14:paraId="22AE68F0" w14:textId="77777777" w:rsidTr="00771040">
        <w:trPr>
          <w:tblCellSpacing w:w="15" w:type="dxa"/>
        </w:trPr>
        <w:tc>
          <w:tcPr>
            <w:tcW w:w="0" w:type="auto"/>
            <w:vMerge/>
            <w:vAlign w:val="center"/>
            <w:hideMark/>
          </w:tcPr>
          <w:p w14:paraId="7623EF61" w14:textId="77777777" w:rsidR="00771040" w:rsidRDefault="00771040">
            <w:pPr>
              <w:rPr>
                <w:szCs w:val="24"/>
              </w:rPr>
            </w:pPr>
          </w:p>
        </w:tc>
        <w:tc>
          <w:tcPr>
            <w:tcW w:w="0" w:type="auto"/>
            <w:vAlign w:val="center"/>
            <w:hideMark/>
          </w:tcPr>
          <w:p w14:paraId="5BA34C2E" w14:textId="77777777" w:rsidR="00771040" w:rsidRDefault="00771040">
            <w:r>
              <w:t xml:space="preserve">Im </w:t>
            </w:r>
            <w:proofErr w:type="spellStart"/>
            <w:r>
              <w:t>trübsal</w:t>
            </w:r>
            <w:proofErr w:type="spellEnd"/>
            <w:r>
              <w:t xml:space="preserve"> </w:t>
            </w:r>
            <w:proofErr w:type="spellStart"/>
            <w:r>
              <w:t>layd</w:t>
            </w:r>
            <w:proofErr w:type="spellEnd"/>
            <w:r>
              <w:t xml:space="preserve"> in angst </w:t>
            </w:r>
            <w:proofErr w:type="spellStart"/>
            <w:r>
              <w:t>vnd</w:t>
            </w:r>
            <w:proofErr w:type="spellEnd"/>
            <w:r>
              <w:t xml:space="preserve"> not</w:t>
            </w:r>
          </w:p>
        </w:tc>
      </w:tr>
      <w:tr w:rsidR="00771040" w14:paraId="71C64F48" w14:textId="77777777" w:rsidTr="00771040">
        <w:trPr>
          <w:tblCellSpacing w:w="15" w:type="dxa"/>
        </w:trPr>
        <w:tc>
          <w:tcPr>
            <w:tcW w:w="0" w:type="auto"/>
            <w:vMerge/>
            <w:vAlign w:val="center"/>
            <w:hideMark/>
          </w:tcPr>
          <w:p w14:paraId="17FC8C11" w14:textId="77777777" w:rsidR="00771040" w:rsidRDefault="00771040">
            <w:pPr>
              <w:rPr>
                <w:szCs w:val="24"/>
              </w:rPr>
            </w:pPr>
          </w:p>
        </w:tc>
        <w:tc>
          <w:tcPr>
            <w:tcW w:w="0" w:type="auto"/>
            <w:vAlign w:val="center"/>
            <w:hideMark/>
          </w:tcPr>
          <w:p w14:paraId="4E962996" w14:textId="77777777" w:rsidR="00771040" w:rsidRDefault="00771040">
            <w:r>
              <w:t xml:space="preserve">Er sich als guts zu </w:t>
            </w:r>
            <w:proofErr w:type="spellStart"/>
            <w:r>
              <w:t>gott</w:t>
            </w:r>
            <w:proofErr w:type="spellEnd"/>
            <w:r>
              <w:t xml:space="preserve"> </w:t>
            </w:r>
            <w:proofErr w:type="spellStart"/>
            <w:r>
              <w:t>versicht</w:t>
            </w:r>
            <w:proofErr w:type="spellEnd"/>
          </w:p>
        </w:tc>
      </w:tr>
      <w:tr w:rsidR="00771040" w14:paraId="6F406D8A" w14:textId="77777777" w:rsidTr="00771040">
        <w:trPr>
          <w:tblCellSpacing w:w="15" w:type="dxa"/>
        </w:trPr>
        <w:tc>
          <w:tcPr>
            <w:tcW w:w="0" w:type="auto"/>
            <w:vMerge/>
            <w:vAlign w:val="center"/>
            <w:hideMark/>
          </w:tcPr>
          <w:p w14:paraId="5FDC7DA8" w14:textId="77777777" w:rsidR="00771040" w:rsidRDefault="00771040">
            <w:pPr>
              <w:rPr>
                <w:szCs w:val="24"/>
              </w:rPr>
            </w:pPr>
          </w:p>
        </w:tc>
        <w:tc>
          <w:tcPr>
            <w:tcW w:w="0" w:type="auto"/>
            <w:vAlign w:val="center"/>
            <w:hideMark/>
          </w:tcPr>
          <w:p w14:paraId="28CD83A7" w14:textId="77777777" w:rsidR="00771040" w:rsidRDefault="00771040">
            <w:r>
              <w:t xml:space="preserve">Gott geb/ </w:t>
            </w:r>
            <w:proofErr w:type="spellStart"/>
            <w:r>
              <w:t>got</w:t>
            </w:r>
            <w:proofErr w:type="spellEnd"/>
            <w:r>
              <w:t xml:space="preserve"> </w:t>
            </w:r>
            <w:proofErr w:type="spellStart"/>
            <w:r>
              <w:t>nem</w:t>
            </w:r>
            <w:proofErr w:type="spellEnd"/>
            <w:r>
              <w:t xml:space="preserve">/ </w:t>
            </w:r>
            <w:proofErr w:type="spellStart"/>
            <w:r>
              <w:t>vnd</w:t>
            </w:r>
            <w:proofErr w:type="spellEnd"/>
            <w:r>
              <w:t xml:space="preserve"> was geschicht</w:t>
            </w:r>
          </w:p>
        </w:tc>
      </w:tr>
      <w:tr w:rsidR="00771040" w14:paraId="4150560B" w14:textId="77777777" w:rsidTr="00771040">
        <w:trPr>
          <w:tblCellSpacing w:w="15" w:type="dxa"/>
        </w:trPr>
        <w:tc>
          <w:tcPr>
            <w:tcW w:w="0" w:type="auto"/>
            <w:vMerge/>
            <w:vAlign w:val="center"/>
            <w:hideMark/>
          </w:tcPr>
          <w:p w14:paraId="15B7391A" w14:textId="77777777" w:rsidR="00771040" w:rsidRDefault="00771040">
            <w:pPr>
              <w:rPr>
                <w:szCs w:val="24"/>
              </w:rPr>
            </w:pPr>
          </w:p>
        </w:tc>
        <w:tc>
          <w:tcPr>
            <w:tcW w:w="0" w:type="auto"/>
            <w:vAlign w:val="center"/>
            <w:hideMark/>
          </w:tcPr>
          <w:p w14:paraId="31165890" w14:textId="77777777" w:rsidR="00771040" w:rsidRDefault="00771040">
            <w:r>
              <w:t xml:space="preserve">Ist er willig </w:t>
            </w:r>
            <w:proofErr w:type="spellStart"/>
            <w:r>
              <w:t>vnd</w:t>
            </w:r>
            <w:proofErr w:type="spellEnd"/>
            <w:r>
              <w:t xml:space="preserve"> </w:t>
            </w:r>
            <w:proofErr w:type="spellStart"/>
            <w:r>
              <w:t>trostes</w:t>
            </w:r>
            <w:proofErr w:type="spellEnd"/>
            <w:r>
              <w:t xml:space="preserve"> </w:t>
            </w:r>
            <w:proofErr w:type="spellStart"/>
            <w:r>
              <w:t>vol</w:t>
            </w:r>
            <w:proofErr w:type="spellEnd"/>
          </w:p>
        </w:tc>
      </w:tr>
      <w:tr w:rsidR="00771040" w14:paraId="2D9B56C5" w14:textId="77777777" w:rsidTr="00771040">
        <w:trPr>
          <w:tblCellSpacing w:w="15" w:type="dxa"/>
        </w:trPr>
        <w:tc>
          <w:tcPr>
            <w:tcW w:w="0" w:type="auto"/>
            <w:vMerge/>
            <w:vAlign w:val="center"/>
            <w:hideMark/>
          </w:tcPr>
          <w:p w14:paraId="4201B3A5" w14:textId="77777777" w:rsidR="00771040" w:rsidRDefault="00771040">
            <w:pPr>
              <w:rPr>
                <w:szCs w:val="24"/>
              </w:rPr>
            </w:pPr>
          </w:p>
        </w:tc>
        <w:tc>
          <w:tcPr>
            <w:tcW w:w="0" w:type="auto"/>
            <w:vAlign w:val="center"/>
            <w:hideMark/>
          </w:tcPr>
          <w:p w14:paraId="56559E00" w14:textId="77777777" w:rsidR="00771040" w:rsidRDefault="00771040">
            <w:proofErr w:type="spellStart"/>
            <w:r>
              <w:t>Vnd</w:t>
            </w:r>
            <w:proofErr w:type="spellEnd"/>
            <w:r>
              <w:t xml:space="preserve"> </w:t>
            </w:r>
            <w:proofErr w:type="spellStart"/>
            <w:r>
              <w:t>zweyffelt</w:t>
            </w:r>
            <w:proofErr w:type="spellEnd"/>
            <w:r>
              <w:t xml:space="preserve"> nicht </w:t>
            </w:r>
            <w:proofErr w:type="spellStart"/>
            <w:r>
              <w:t>got</w:t>
            </w:r>
            <w:proofErr w:type="spellEnd"/>
            <w:r>
              <w:t xml:space="preserve"> wöll </w:t>
            </w:r>
            <w:proofErr w:type="spellStart"/>
            <w:r>
              <w:t>jm</w:t>
            </w:r>
            <w:proofErr w:type="spellEnd"/>
            <w:r>
              <w:t xml:space="preserve"> </w:t>
            </w:r>
            <w:proofErr w:type="spellStart"/>
            <w:r>
              <w:t>wol</w:t>
            </w:r>
            <w:proofErr w:type="spellEnd"/>
          </w:p>
        </w:tc>
      </w:tr>
      <w:tr w:rsidR="00771040" w14:paraId="278250D9" w14:textId="77777777" w:rsidTr="00771040">
        <w:trPr>
          <w:tblCellSpacing w:w="15" w:type="dxa"/>
        </w:trPr>
        <w:tc>
          <w:tcPr>
            <w:tcW w:w="0" w:type="auto"/>
            <w:vMerge/>
            <w:vAlign w:val="center"/>
            <w:hideMark/>
          </w:tcPr>
          <w:p w14:paraId="3B5C8534" w14:textId="77777777" w:rsidR="00771040" w:rsidRDefault="00771040">
            <w:pPr>
              <w:rPr>
                <w:szCs w:val="24"/>
              </w:rPr>
            </w:pPr>
          </w:p>
        </w:tc>
        <w:tc>
          <w:tcPr>
            <w:tcW w:w="0" w:type="auto"/>
            <w:vAlign w:val="center"/>
            <w:hideMark/>
          </w:tcPr>
          <w:p w14:paraId="676EFA39" w14:textId="77777777" w:rsidR="00771040" w:rsidRDefault="00771040">
            <w:r>
              <w:t xml:space="preserve">Durch JEsum Christum seinem </w:t>
            </w:r>
            <w:proofErr w:type="spellStart"/>
            <w:r>
              <w:t>sun</w:t>
            </w:r>
            <w:proofErr w:type="spellEnd"/>
            <w:r>
              <w:t>+</w:t>
            </w:r>
          </w:p>
        </w:tc>
      </w:tr>
      <w:tr w:rsidR="00771040" w14:paraId="615BA381" w14:textId="77777777" w:rsidTr="00771040">
        <w:trPr>
          <w:tblCellSpacing w:w="15" w:type="dxa"/>
        </w:trPr>
        <w:tc>
          <w:tcPr>
            <w:tcW w:w="0" w:type="auto"/>
            <w:vMerge/>
            <w:vAlign w:val="center"/>
            <w:hideMark/>
          </w:tcPr>
          <w:p w14:paraId="4D645D23" w14:textId="77777777" w:rsidR="00771040" w:rsidRDefault="00771040">
            <w:pPr>
              <w:rPr>
                <w:szCs w:val="24"/>
              </w:rPr>
            </w:pPr>
          </w:p>
        </w:tc>
        <w:tc>
          <w:tcPr>
            <w:tcW w:w="0" w:type="auto"/>
            <w:vAlign w:val="center"/>
            <w:hideMark/>
          </w:tcPr>
          <w:p w14:paraId="1E55EC6C" w14:textId="77777777" w:rsidR="00771040" w:rsidRDefault="00771040">
            <w:r>
              <w:t xml:space="preserve">Der ist seyn </w:t>
            </w:r>
            <w:proofErr w:type="spellStart"/>
            <w:r>
              <w:t>fryd</w:t>
            </w:r>
            <w:proofErr w:type="spellEnd"/>
            <w:r>
              <w:t xml:space="preserve"> </w:t>
            </w:r>
            <w:proofErr w:type="spellStart"/>
            <w:r>
              <w:t>rwe</w:t>
            </w:r>
            <w:proofErr w:type="spellEnd"/>
            <w:r>
              <w:t xml:space="preserve"> </w:t>
            </w:r>
            <w:proofErr w:type="spellStart"/>
            <w:r>
              <w:t>frewd</w:t>
            </w:r>
            <w:proofErr w:type="spellEnd"/>
            <w:r>
              <w:t xml:space="preserve"> </w:t>
            </w:r>
            <w:proofErr w:type="spellStart"/>
            <w:r>
              <w:t>vnd</w:t>
            </w:r>
            <w:proofErr w:type="spellEnd"/>
            <w:r>
              <w:t xml:space="preserve"> </w:t>
            </w:r>
            <w:proofErr w:type="spellStart"/>
            <w:r>
              <w:t>wun</w:t>
            </w:r>
            <w:proofErr w:type="spellEnd"/>
          </w:p>
        </w:tc>
      </w:tr>
      <w:tr w:rsidR="00771040" w14:paraId="7C0B9221" w14:textId="77777777" w:rsidTr="00771040">
        <w:trPr>
          <w:tblCellSpacing w:w="15" w:type="dxa"/>
        </w:trPr>
        <w:tc>
          <w:tcPr>
            <w:tcW w:w="0" w:type="auto"/>
            <w:vMerge/>
            <w:vAlign w:val="center"/>
            <w:hideMark/>
          </w:tcPr>
          <w:p w14:paraId="139C7584" w14:textId="77777777" w:rsidR="00771040" w:rsidRDefault="00771040">
            <w:pPr>
              <w:rPr>
                <w:szCs w:val="24"/>
              </w:rPr>
            </w:pPr>
          </w:p>
        </w:tc>
        <w:tc>
          <w:tcPr>
            <w:tcW w:w="0" w:type="auto"/>
            <w:vAlign w:val="center"/>
            <w:hideMark/>
          </w:tcPr>
          <w:p w14:paraId="745500C6" w14:textId="77777777" w:rsidR="00771040" w:rsidRDefault="00771040">
            <w:proofErr w:type="spellStart"/>
            <w:r>
              <w:t>Vnd</w:t>
            </w:r>
            <w:proofErr w:type="spellEnd"/>
            <w:r>
              <w:t xml:space="preserve"> </w:t>
            </w:r>
            <w:proofErr w:type="spellStart"/>
            <w:r>
              <w:t>bleybt</w:t>
            </w:r>
            <w:proofErr w:type="spellEnd"/>
            <w:r>
              <w:t xml:space="preserve"> auch sein </w:t>
            </w:r>
            <w:proofErr w:type="spellStart"/>
            <w:r>
              <w:t>ayniger</w:t>
            </w:r>
            <w:proofErr w:type="spellEnd"/>
            <w:r>
              <w:t xml:space="preserve"> </w:t>
            </w:r>
            <w:proofErr w:type="spellStart"/>
            <w:r>
              <w:t>ttrost</w:t>
            </w:r>
            <w:proofErr w:type="spellEnd"/>
          </w:p>
        </w:tc>
      </w:tr>
      <w:tr w:rsidR="00771040" w14:paraId="607A51C6" w14:textId="77777777" w:rsidTr="00771040">
        <w:trPr>
          <w:tblCellSpacing w:w="15" w:type="dxa"/>
        </w:trPr>
        <w:tc>
          <w:tcPr>
            <w:tcW w:w="0" w:type="auto"/>
            <w:vMerge/>
            <w:vAlign w:val="center"/>
            <w:hideMark/>
          </w:tcPr>
          <w:p w14:paraId="62F1F2E6" w14:textId="77777777" w:rsidR="00771040" w:rsidRDefault="00771040">
            <w:pPr>
              <w:rPr>
                <w:szCs w:val="24"/>
              </w:rPr>
            </w:pPr>
          </w:p>
        </w:tc>
        <w:tc>
          <w:tcPr>
            <w:tcW w:w="0" w:type="auto"/>
            <w:vAlign w:val="center"/>
            <w:hideMark/>
          </w:tcPr>
          <w:p w14:paraId="77004595" w14:textId="77777777" w:rsidR="00771040" w:rsidRDefault="00771040">
            <w:r>
              <w:t xml:space="preserve">Wem solcher glaub ist </w:t>
            </w:r>
            <w:proofErr w:type="spellStart"/>
            <w:r>
              <w:t>genost</w:t>
            </w:r>
            <w:proofErr w:type="spellEnd"/>
          </w:p>
        </w:tc>
      </w:tr>
      <w:tr w:rsidR="00771040" w14:paraId="5889AD1E" w14:textId="77777777" w:rsidTr="00771040">
        <w:trPr>
          <w:tblCellSpacing w:w="15" w:type="dxa"/>
        </w:trPr>
        <w:tc>
          <w:tcPr>
            <w:tcW w:w="0" w:type="auto"/>
            <w:vMerge/>
            <w:vAlign w:val="center"/>
            <w:hideMark/>
          </w:tcPr>
          <w:p w14:paraId="4FA00174" w14:textId="77777777" w:rsidR="00771040" w:rsidRDefault="00771040">
            <w:pPr>
              <w:rPr>
                <w:szCs w:val="24"/>
              </w:rPr>
            </w:pPr>
          </w:p>
        </w:tc>
        <w:tc>
          <w:tcPr>
            <w:tcW w:w="0" w:type="auto"/>
            <w:vAlign w:val="center"/>
            <w:hideMark/>
          </w:tcPr>
          <w:p w14:paraId="4864A7E4" w14:textId="77777777" w:rsidR="00771040" w:rsidRDefault="00771040">
            <w:r>
              <w:t xml:space="preserve">Der selbig </w:t>
            </w:r>
            <w:proofErr w:type="spellStart"/>
            <w:r>
              <w:t>mensch</w:t>
            </w:r>
            <w:proofErr w:type="spellEnd"/>
            <w:r>
              <w:t xml:space="preserve"> der ist schon </w:t>
            </w:r>
            <w:proofErr w:type="spellStart"/>
            <w:r>
              <w:t>sellig</w:t>
            </w:r>
            <w:proofErr w:type="spellEnd"/>
          </w:p>
        </w:tc>
      </w:tr>
      <w:tr w:rsidR="00771040" w14:paraId="7FE99B0B" w14:textId="77777777" w:rsidTr="00771040">
        <w:trPr>
          <w:tblCellSpacing w:w="15" w:type="dxa"/>
        </w:trPr>
        <w:tc>
          <w:tcPr>
            <w:tcW w:w="0" w:type="auto"/>
            <w:vMerge/>
            <w:vAlign w:val="center"/>
            <w:hideMark/>
          </w:tcPr>
          <w:p w14:paraId="34C34931" w14:textId="77777777" w:rsidR="00771040" w:rsidRDefault="00771040">
            <w:pPr>
              <w:rPr>
                <w:szCs w:val="24"/>
              </w:rPr>
            </w:pPr>
          </w:p>
        </w:tc>
        <w:tc>
          <w:tcPr>
            <w:tcW w:w="0" w:type="auto"/>
            <w:vAlign w:val="center"/>
            <w:hideMark/>
          </w:tcPr>
          <w:p w14:paraId="42DBA8DA" w14:textId="77777777" w:rsidR="00771040" w:rsidRDefault="00771040">
            <w:r>
              <w:t xml:space="preserve">All </w:t>
            </w:r>
            <w:proofErr w:type="spellStart"/>
            <w:r>
              <w:t>seyne</w:t>
            </w:r>
            <w:proofErr w:type="spellEnd"/>
            <w:r>
              <w:t xml:space="preserve"> </w:t>
            </w:r>
            <w:proofErr w:type="spellStart"/>
            <w:r>
              <w:t>werck</w:t>
            </w:r>
            <w:proofErr w:type="spellEnd"/>
            <w:r>
              <w:t xml:space="preserve"> sein </w:t>
            </w:r>
            <w:proofErr w:type="spellStart"/>
            <w:r>
              <w:t>gott</w:t>
            </w:r>
            <w:proofErr w:type="spellEnd"/>
            <w:r>
              <w:t xml:space="preserve"> </w:t>
            </w:r>
            <w:proofErr w:type="spellStart"/>
            <w:r>
              <w:t>gefellig</w:t>
            </w:r>
            <w:proofErr w:type="spellEnd"/>
          </w:p>
        </w:tc>
      </w:tr>
      <w:tr w:rsidR="00771040" w14:paraId="5F187A90" w14:textId="77777777" w:rsidTr="00771040">
        <w:trPr>
          <w:tblCellSpacing w:w="15" w:type="dxa"/>
        </w:trPr>
        <w:tc>
          <w:tcPr>
            <w:tcW w:w="0" w:type="auto"/>
            <w:vMerge/>
            <w:vAlign w:val="center"/>
            <w:hideMark/>
          </w:tcPr>
          <w:p w14:paraId="3FEDEBC2" w14:textId="77777777" w:rsidR="00771040" w:rsidRDefault="00771040">
            <w:pPr>
              <w:rPr>
                <w:szCs w:val="24"/>
              </w:rPr>
            </w:pPr>
          </w:p>
        </w:tc>
        <w:tc>
          <w:tcPr>
            <w:tcW w:w="0" w:type="auto"/>
            <w:vAlign w:val="center"/>
            <w:hideMark/>
          </w:tcPr>
          <w:p w14:paraId="257A4792" w14:textId="77777777" w:rsidR="00771040" w:rsidRDefault="00771040">
            <w:r>
              <w:t xml:space="preserve">Er schlaff er </w:t>
            </w:r>
            <w:proofErr w:type="spellStart"/>
            <w:r>
              <w:t>drinck</w:t>
            </w:r>
            <w:proofErr w:type="spellEnd"/>
            <w:r>
              <w:t xml:space="preserve"> oder </w:t>
            </w:r>
            <w:proofErr w:type="spellStart"/>
            <w:r>
              <w:t>arbayt</w:t>
            </w:r>
            <w:proofErr w:type="spellEnd"/>
          </w:p>
        </w:tc>
      </w:tr>
      <w:tr w:rsidR="00771040" w14:paraId="4CAF5260" w14:textId="77777777" w:rsidTr="00771040">
        <w:trPr>
          <w:tblCellSpacing w:w="15" w:type="dxa"/>
        </w:trPr>
        <w:tc>
          <w:tcPr>
            <w:tcW w:w="0" w:type="auto"/>
            <w:vMerge/>
            <w:vAlign w:val="center"/>
            <w:hideMark/>
          </w:tcPr>
          <w:p w14:paraId="4922CDF0" w14:textId="77777777" w:rsidR="00771040" w:rsidRDefault="00771040">
            <w:pPr>
              <w:rPr>
                <w:szCs w:val="24"/>
              </w:rPr>
            </w:pPr>
          </w:p>
        </w:tc>
        <w:tc>
          <w:tcPr>
            <w:tcW w:w="0" w:type="auto"/>
            <w:vAlign w:val="center"/>
            <w:hideMark/>
          </w:tcPr>
          <w:p w14:paraId="5743520B" w14:textId="77777777" w:rsidR="00771040" w:rsidRDefault="00771040">
            <w:r>
              <w:t xml:space="preserve">Solcher </w:t>
            </w:r>
            <w:proofErr w:type="spellStart"/>
            <w:r>
              <w:t>gelaub</w:t>
            </w:r>
            <w:proofErr w:type="spellEnd"/>
            <w:r>
              <w:t xml:space="preserve"> sich dann </w:t>
            </w:r>
            <w:proofErr w:type="spellStart"/>
            <w:r>
              <w:t>außbrayt</w:t>
            </w:r>
            <w:proofErr w:type="spellEnd"/>
          </w:p>
        </w:tc>
      </w:tr>
      <w:tr w:rsidR="00771040" w14:paraId="22A693F9" w14:textId="77777777" w:rsidTr="00771040">
        <w:trPr>
          <w:tblCellSpacing w:w="15" w:type="dxa"/>
        </w:trPr>
        <w:tc>
          <w:tcPr>
            <w:tcW w:w="0" w:type="auto"/>
            <w:vMerge/>
            <w:vAlign w:val="center"/>
            <w:hideMark/>
          </w:tcPr>
          <w:p w14:paraId="7CF819AB" w14:textId="77777777" w:rsidR="00771040" w:rsidRDefault="00771040">
            <w:pPr>
              <w:rPr>
                <w:szCs w:val="24"/>
              </w:rPr>
            </w:pPr>
          </w:p>
        </w:tc>
        <w:tc>
          <w:tcPr>
            <w:tcW w:w="0" w:type="auto"/>
            <w:vAlign w:val="center"/>
            <w:hideMark/>
          </w:tcPr>
          <w:p w14:paraId="54FDAB6F" w14:textId="77777777" w:rsidR="00771040" w:rsidRDefault="00771040">
            <w:r>
              <w:t xml:space="preserve">Zu dem nächsten </w:t>
            </w:r>
            <w:proofErr w:type="spellStart"/>
            <w:r>
              <w:t>miit</w:t>
            </w:r>
            <w:proofErr w:type="spellEnd"/>
            <w:r>
              <w:t xml:space="preserve"> </w:t>
            </w:r>
            <w:proofErr w:type="spellStart"/>
            <w:r>
              <w:t>warer</w:t>
            </w:r>
            <w:proofErr w:type="spellEnd"/>
            <w:r>
              <w:t xml:space="preserve"> liebe</w:t>
            </w:r>
          </w:p>
        </w:tc>
      </w:tr>
      <w:tr w:rsidR="00771040" w14:paraId="4BA70008" w14:textId="77777777" w:rsidTr="00771040">
        <w:trPr>
          <w:tblCellSpacing w:w="15" w:type="dxa"/>
        </w:trPr>
        <w:tc>
          <w:tcPr>
            <w:tcW w:w="0" w:type="auto"/>
            <w:vMerge/>
            <w:vAlign w:val="center"/>
            <w:hideMark/>
          </w:tcPr>
          <w:p w14:paraId="6B877858" w14:textId="77777777" w:rsidR="00771040" w:rsidRDefault="00771040">
            <w:pPr>
              <w:rPr>
                <w:szCs w:val="24"/>
              </w:rPr>
            </w:pPr>
          </w:p>
        </w:tc>
        <w:tc>
          <w:tcPr>
            <w:tcW w:w="0" w:type="auto"/>
            <w:vAlign w:val="center"/>
            <w:hideMark/>
          </w:tcPr>
          <w:p w14:paraId="4720AD59" w14:textId="77777777" w:rsidR="00771040" w:rsidRDefault="00771040">
            <w:r>
              <w:t xml:space="preserve">Das er </w:t>
            </w:r>
            <w:proofErr w:type="spellStart"/>
            <w:r>
              <w:t>kain</w:t>
            </w:r>
            <w:proofErr w:type="spellEnd"/>
            <w:r>
              <w:t xml:space="preserve"> </w:t>
            </w:r>
            <w:proofErr w:type="spellStart"/>
            <w:r>
              <w:t>menschen</w:t>
            </w:r>
            <w:proofErr w:type="spellEnd"/>
            <w:r>
              <w:t xml:space="preserve"> thut betrübe</w:t>
            </w:r>
          </w:p>
        </w:tc>
      </w:tr>
      <w:tr w:rsidR="00771040" w14:paraId="5C8090B8" w14:textId="77777777" w:rsidTr="00771040">
        <w:trPr>
          <w:tblCellSpacing w:w="15" w:type="dxa"/>
        </w:trPr>
        <w:tc>
          <w:tcPr>
            <w:tcW w:w="0" w:type="auto"/>
            <w:vMerge/>
            <w:vAlign w:val="center"/>
            <w:hideMark/>
          </w:tcPr>
          <w:p w14:paraId="60B8FE6F" w14:textId="77777777" w:rsidR="00771040" w:rsidRDefault="00771040">
            <w:pPr>
              <w:rPr>
                <w:szCs w:val="24"/>
              </w:rPr>
            </w:pPr>
          </w:p>
        </w:tc>
        <w:tc>
          <w:tcPr>
            <w:tcW w:w="0" w:type="auto"/>
            <w:vAlign w:val="center"/>
            <w:hideMark/>
          </w:tcPr>
          <w:p w14:paraId="3405C5C3" w14:textId="77777777" w:rsidR="00771040" w:rsidRDefault="00771040">
            <w:r>
              <w:t xml:space="preserve">Sonder übt sich zu aller </w:t>
            </w:r>
            <w:proofErr w:type="spellStart"/>
            <w:r>
              <w:t>zeyt</w:t>
            </w:r>
            <w:proofErr w:type="spellEnd"/>
          </w:p>
        </w:tc>
      </w:tr>
      <w:tr w:rsidR="00771040" w14:paraId="728F1AB2" w14:textId="77777777" w:rsidTr="00771040">
        <w:trPr>
          <w:tblCellSpacing w:w="15" w:type="dxa"/>
        </w:trPr>
        <w:tc>
          <w:tcPr>
            <w:tcW w:w="0" w:type="auto"/>
            <w:vMerge w:val="restart"/>
            <w:vAlign w:val="center"/>
            <w:hideMark/>
          </w:tcPr>
          <w:p w14:paraId="4B3CDC9A" w14:textId="77777777" w:rsidR="00771040" w:rsidRDefault="00771040">
            <w:proofErr w:type="spellStart"/>
            <w:r>
              <w:t>Mathei</w:t>
            </w:r>
            <w:proofErr w:type="spellEnd"/>
            <w:r>
              <w:t xml:space="preserve"> xxv.</w:t>
            </w:r>
          </w:p>
        </w:tc>
        <w:tc>
          <w:tcPr>
            <w:tcW w:w="0" w:type="auto"/>
            <w:vAlign w:val="center"/>
            <w:hideMark/>
          </w:tcPr>
          <w:p w14:paraId="78E7E026" w14:textId="77777777" w:rsidR="00771040" w:rsidRDefault="00771040">
            <w:r>
              <w:t xml:space="preserve">In </w:t>
            </w:r>
            <w:proofErr w:type="spellStart"/>
            <w:r>
              <w:t>wercken</w:t>
            </w:r>
            <w:proofErr w:type="spellEnd"/>
            <w:r>
              <w:t xml:space="preserve"> der </w:t>
            </w:r>
            <w:proofErr w:type="spellStart"/>
            <w:r>
              <w:t>barmhertzigkeit</w:t>
            </w:r>
            <w:proofErr w:type="spellEnd"/>
          </w:p>
        </w:tc>
      </w:tr>
      <w:tr w:rsidR="00771040" w14:paraId="358DC6FF" w14:textId="77777777" w:rsidTr="00771040">
        <w:trPr>
          <w:tblCellSpacing w:w="15" w:type="dxa"/>
        </w:trPr>
        <w:tc>
          <w:tcPr>
            <w:tcW w:w="0" w:type="auto"/>
            <w:vMerge/>
            <w:vAlign w:val="center"/>
            <w:hideMark/>
          </w:tcPr>
          <w:p w14:paraId="77001978" w14:textId="77777777" w:rsidR="00771040" w:rsidRDefault="00771040">
            <w:pPr>
              <w:rPr>
                <w:szCs w:val="24"/>
              </w:rPr>
            </w:pPr>
          </w:p>
        </w:tc>
        <w:tc>
          <w:tcPr>
            <w:tcW w:w="0" w:type="auto"/>
            <w:vAlign w:val="center"/>
            <w:hideMark/>
          </w:tcPr>
          <w:p w14:paraId="59DE05B5" w14:textId="77777777" w:rsidR="00771040" w:rsidRDefault="00771040">
            <w:r>
              <w:t xml:space="preserve">Thut </w:t>
            </w:r>
            <w:proofErr w:type="spellStart"/>
            <w:r>
              <w:t>yederman</w:t>
            </w:r>
            <w:proofErr w:type="spellEnd"/>
            <w:r>
              <w:t xml:space="preserve"> </w:t>
            </w:r>
            <w:proofErr w:type="spellStart"/>
            <w:r>
              <w:t>hertzlich</w:t>
            </w:r>
            <w:proofErr w:type="spellEnd"/>
            <w:r>
              <w:t xml:space="preserve"> als guts</w:t>
            </w:r>
          </w:p>
        </w:tc>
      </w:tr>
      <w:tr w:rsidR="00771040" w14:paraId="2531E6D7" w14:textId="77777777" w:rsidTr="00771040">
        <w:trPr>
          <w:tblCellSpacing w:w="15" w:type="dxa"/>
        </w:trPr>
        <w:tc>
          <w:tcPr>
            <w:tcW w:w="0" w:type="auto"/>
            <w:vMerge/>
            <w:vAlign w:val="center"/>
            <w:hideMark/>
          </w:tcPr>
          <w:p w14:paraId="1B18011A" w14:textId="77777777" w:rsidR="00771040" w:rsidRDefault="00771040">
            <w:pPr>
              <w:rPr>
                <w:szCs w:val="24"/>
              </w:rPr>
            </w:pPr>
          </w:p>
        </w:tc>
        <w:tc>
          <w:tcPr>
            <w:tcW w:w="0" w:type="auto"/>
            <w:vAlign w:val="center"/>
            <w:hideMark/>
          </w:tcPr>
          <w:p w14:paraId="02EEFB78" w14:textId="77777777" w:rsidR="00771040" w:rsidRDefault="00771040">
            <w:proofErr w:type="spellStart"/>
            <w:r>
              <w:t>Auß</w:t>
            </w:r>
            <w:proofErr w:type="spellEnd"/>
            <w:r>
              <w:t xml:space="preserve"> </w:t>
            </w:r>
            <w:proofErr w:type="spellStart"/>
            <w:r>
              <w:t>freyer</w:t>
            </w:r>
            <w:proofErr w:type="spellEnd"/>
            <w:r>
              <w:t xml:space="preserve"> lieb sucht </w:t>
            </w:r>
            <w:proofErr w:type="spellStart"/>
            <w:r>
              <w:t>kaynen</w:t>
            </w:r>
            <w:proofErr w:type="spellEnd"/>
            <w:r>
              <w:t xml:space="preserve"> nutz</w:t>
            </w:r>
          </w:p>
        </w:tc>
      </w:tr>
      <w:tr w:rsidR="00771040" w14:paraId="6BCDC1F8" w14:textId="77777777" w:rsidTr="00771040">
        <w:trPr>
          <w:tblCellSpacing w:w="15" w:type="dxa"/>
        </w:trPr>
        <w:tc>
          <w:tcPr>
            <w:tcW w:w="0" w:type="auto"/>
            <w:vMerge/>
            <w:vAlign w:val="center"/>
            <w:hideMark/>
          </w:tcPr>
          <w:p w14:paraId="06717B16" w14:textId="77777777" w:rsidR="00771040" w:rsidRDefault="00771040">
            <w:pPr>
              <w:rPr>
                <w:szCs w:val="24"/>
              </w:rPr>
            </w:pPr>
          </w:p>
        </w:tc>
        <w:tc>
          <w:tcPr>
            <w:tcW w:w="0" w:type="auto"/>
            <w:vAlign w:val="center"/>
            <w:hideMark/>
          </w:tcPr>
          <w:p w14:paraId="4A8BAF38" w14:textId="77777777" w:rsidR="00771040" w:rsidRDefault="00771040">
            <w:r>
              <w:t xml:space="preserve">Mit </w:t>
            </w:r>
            <w:proofErr w:type="spellStart"/>
            <w:r>
              <w:t>ratten</w:t>
            </w:r>
            <w:proofErr w:type="spellEnd"/>
            <w:r>
              <w:t xml:space="preserve"> </w:t>
            </w:r>
            <w:proofErr w:type="spellStart"/>
            <w:r>
              <w:t>helffen</w:t>
            </w:r>
            <w:proofErr w:type="spellEnd"/>
            <w:r>
              <w:t xml:space="preserve"> geben </w:t>
            </w:r>
            <w:proofErr w:type="spellStart"/>
            <w:r>
              <w:t>leyhen</w:t>
            </w:r>
            <w:proofErr w:type="spellEnd"/>
          </w:p>
        </w:tc>
      </w:tr>
      <w:tr w:rsidR="00771040" w14:paraId="3CDB503A" w14:textId="77777777" w:rsidTr="00771040">
        <w:trPr>
          <w:tblCellSpacing w:w="15" w:type="dxa"/>
        </w:trPr>
        <w:tc>
          <w:tcPr>
            <w:tcW w:w="0" w:type="auto"/>
            <w:vMerge/>
            <w:vAlign w:val="center"/>
            <w:hideMark/>
          </w:tcPr>
          <w:p w14:paraId="4F974400" w14:textId="77777777" w:rsidR="00771040" w:rsidRDefault="00771040">
            <w:pPr>
              <w:rPr>
                <w:szCs w:val="24"/>
              </w:rPr>
            </w:pPr>
          </w:p>
        </w:tc>
        <w:tc>
          <w:tcPr>
            <w:tcW w:w="0" w:type="auto"/>
            <w:vAlign w:val="center"/>
            <w:hideMark/>
          </w:tcPr>
          <w:p w14:paraId="7918860B" w14:textId="77777777" w:rsidR="00771040" w:rsidRDefault="00771040">
            <w:r>
              <w:t xml:space="preserve">Mit </w:t>
            </w:r>
            <w:proofErr w:type="spellStart"/>
            <w:r>
              <w:t>leren</w:t>
            </w:r>
            <w:proofErr w:type="spellEnd"/>
            <w:r>
              <w:t xml:space="preserve"> straffen schuld </w:t>
            </w:r>
            <w:proofErr w:type="spellStart"/>
            <w:r>
              <w:t>verzeyhen</w:t>
            </w:r>
            <w:proofErr w:type="spellEnd"/>
          </w:p>
        </w:tc>
      </w:tr>
      <w:tr w:rsidR="00771040" w14:paraId="5806F1A1" w14:textId="77777777" w:rsidTr="00771040">
        <w:trPr>
          <w:tblCellSpacing w:w="15" w:type="dxa"/>
        </w:trPr>
        <w:tc>
          <w:tcPr>
            <w:tcW w:w="0" w:type="auto"/>
            <w:vMerge/>
            <w:vAlign w:val="center"/>
            <w:hideMark/>
          </w:tcPr>
          <w:p w14:paraId="44A1A134" w14:textId="77777777" w:rsidR="00771040" w:rsidRDefault="00771040">
            <w:pPr>
              <w:rPr>
                <w:szCs w:val="24"/>
              </w:rPr>
            </w:pPr>
          </w:p>
        </w:tc>
        <w:tc>
          <w:tcPr>
            <w:tcW w:w="0" w:type="auto"/>
            <w:vAlign w:val="center"/>
            <w:hideMark/>
          </w:tcPr>
          <w:p w14:paraId="07B22375" w14:textId="77777777" w:rsidR="00771040" w:rsidRDefault="00771040">
            <w:r>
              <w:t xml:space="preserve">Thut </w:t>
            </w:r>
            <w:proofErr w:type="spellStart"/>
            <w:r>
              <w:t>yedem</w:t>
            </w:r>
            <w:proofErr w:type="spellEnd"/>
            <w:r>
              <w:t xml:space="preserve"> wie er selbe auch </w:t>
            </w:r>
            <w:proofErr w:type="spellStart"/>
            <w:r>
              <w:t>wolt</w:t>
            </w:r>
            <w:proofErr w:type="spellEnd"/>
          </w:p>
        </w:tc>
      </w:tr>
      <w:tr w:rsidR="00771040" w14:paraId="49A76EDA" w14:textId="77777777" w:rsidTr="00771040">
        <w:trPr>
          <w:tblCellSpacing w:w="15" w:type="dxa"/>
        </w:trPr>
        <w:tc>
          <w:tcPr>
            <w:tcW w:w="0" w:type="auto"/>
            <w:vMerge/>
            <w:vAlign w:val="center"/>
            <w:hideMark/>
          </w:tcPr>
          <w:p w14:paraId="1D709B30" w14:textId="77777777" w:rsidR="00771040" w:rsidRDefault="00771040">
            <w:pPr>
              <w:rPr>
                <w:szCs w:val="24"/>
              </w:rPr>
            </w:pPr>
          </w:p>
        </w:tc>
        <w:tc>
          <w:tcPr>
            <w:tcW w:w="0" w:type="auto"/>
            <w:vAlign w:val="center"/>
            <w:hideMark/>
          </w:tcPr>
          <w:p w14:paraId="03FE30EC" w14:textId="77777777" w:rsidR="00771040" w:rsidRDefault="00771040">
            <w:r>
              <w:t xml:space="preserve">Als das </w:t>
            </w:r>
            <w:proofErr w:type="spellStart"/>
            <w:r>
              <w:t>jm</w:t>
            </w:r>
            <w:proofErr w:type="spellEnd"/>
            <w:r>
              <w:t xml:space="preserve"> von </w:t>
            </w:r>
            <w:proofErr w:type="spellStart"/>
            <w:r>
              <w:t>jm</w:t>
            </w:r>
            <w:proofErr w:type="spellEnd"/>
            <w:r>
              <w:t xml:space="preserve"> geschehen </w:t>
            </w:r>
            <w:proofErr w:type="spellStart"/>
            <w:r>
              <w:t>solt</w:t>
            </w:r>
            <w:proofErr w:type="spellEnd"/>
          </w:p>
        </w:tc>
      </w:tr>
      <w:tr w:rsidR="00771040" w14:paraId="02DE2FFB" w14:textId="77777777" w:rsidTr="00771040">
        <w:trPr>
          <w:tblCellSpacing w:w="15" w:type="dxa"/>
        </w:trPr>
        <w:tc>
          <w:tcPr>
            <w:tcW w:w="0" w:type="auto"/>
            <w:vMerge/>
            <w:vAlign w:val="center"/>
            <w:hideMark/>
          </w:tcPr>
          <w:p w14:paraId="375485FA" w14:textId="77777777" w:rsidR="00771040" w:rsidRDefault="00771040">
            <w:pPr>
              <w:rPr>
                <w:szCs w:val="24"/>
              </w:rPr>
            </w:pPr>
          </w:p>
        </w:tc>
        <w:tc>
          <w:tcPr>
            <w:tcW w:w="0" w:type="auto"/>
            <w:vAlign w:val="center"/>
            <w:hideMark/>
          </w:tcPr>
          <w:p w14:paraId="40A4870F" w14:textId="77777777" w:rsidR="00771040" w:rsidRDefault="00771040">
            <w:proofErr w:type="spellStart"/>
            <w:r>
              <w:t>Solchs</w:t>
            </w:r>
            <w:proofErr w:type="spellEnd"/>
            <w:r>
              <w:t xml:space="preserve"> </w:t>
            </w:r>
            <w:proofErr w:type="spellStart"/>
            <w:r>
              <w:t>würckt</w:t>
            </w:r>
            <w:proofErr w:type="spellEnd"/>
            <w:r>
              <w:t xml:space="preserve"> in </w:t>
            </w:r>
            <w:proofErr w:type="spellStart"/>
            <w:r>
              <w:t>jm</w:t>
            </w:r>
            <w:proofErr w:type="spellEnd"/>
            <w:r>
              <w:t xml:space="preserve"> der </w:t>
            </w:r>
            <w:proofErr w:type="spellStart"/>
            <w:r>
              <w:t>haylig</w:t>
            </w:r>
            <w:proofErr w:type="spellEnd"/>
            <w:r>
              <w:t xml:space="preserve"> </w:t>
            </w:r>
            <w:proofErr w:type="spellStart"/>
            <w:r>
              <w:t>gayst</w:t>
            </w:r>
            <w:proofErr w:type="spellEnd"/>
          </w:p>
        </w:tc>
      </w:tr>
      <w:tr w:rsidR="00771040" w14:paraId="545CB7AE" w14:textId="77777777" w:rsidTr="00771040">
        <w:trPr>
          <w:tblCellSpacing w:w="15" w:type="dxa"/>
        </w:trPr>
        <w:tc>
          <w:tcPr>
            <w:tcW w:w="0" w:type="auto"/>
            <w:vMerge/>
            <w:vAlign w:val="center"/>
            <w:hideMark/>
          </w:tcPr>
          <w:p w14:paraId="20E36862" w14:textId="77777777" w:rsidR="00771040" w:rsidRDefault="00771040">
            <w:pPr>
              <w:rPr>
                <w:szCs w:val="24"/>
              </w:rPr>
            </w:pPr>
          </w:p>
        </w:tc>
        <w:tc>
          <w:tcPr>
            <w:tcW w:w="0" w:type="auto"/>
            <w:vAlign w:val="center"/>
            <w:hideMark/>
          </w:tcPr>
          <w:p w14:paraId="4F2833EC" w14:textId="77777777" w:rsidR="00771040" w:rsidRDefault="00771040">
            <w:r>
              <w:t xml:space="preserve">Also das gesetzt erfüllet </w:t>
            </w:r>
            <w:proofErr w:type="spellStart"/>
            <w:r>
              <w:t>hayst</w:t>
            </w:r>
            <w:proofErr w:type="spellEnd"/>
          </w:p>
        </w:tc>
      </w:tr>
      <w:tr w:rsidR="00771040" w14:paraId="389BF9D1" w14:textId="77777777" w:rsidTr="00771040">
        <w:trPr>
          <w:tblCellSpacing w:w="15" w:type="dxa"/>
        </w:trPr>
        <w:tc>
          <w:tcPr>
            <w:tcW w:w="0" w:type="auto"/>
            <w:vMerge w:val="restart"/>
            <w:vAlign w:val="center"/>
            <w:hideMark/>
          </w:tcPr>
          <w:p w14:paraId="03FF6AFA" w14:textId="77777777" w:rsidR="00771040" w:rsidRDefault="00771040">
            <w:proofErr w:type="spellStart"/>
            <w:r>
              <w:t>Matthei</w:t>
            </w:r>
            <w:proofErr w:type="spellEnd"/>
            <w:r>
              <w:t xml:space="preserve"> </w:t>
            </w:r>
            <w:proofErr w:type="spellStart"/>
            <w:r>
              <w:t>vij</w:t>
            </w:r>
            <w:proofErr w:type="spellEnd"/>
            <w:r>
              <w:t>.</w:t>
            </w:r>
          </w:p>
        </w:tc>
        <w:tc>
          <w:tcPr>
            <w:tcW w:w="0" w:type="auto"/>
            <w:vAlign w:val="center"/>
            <w:hideMark/>
          </w:tcPr>
          <w:p w14:paraId="78B7A759" w14:textId="77777777" w:rsidR="00771040" w:rsidRDefault="00771040">
            <w:r>
              <w:t xml:space="preserve">Christus </w:t>
            </w:r>
            <w:proofErr w:type="spellStart"/>
            <w:r>
              <w:t>Matthei</w:t>
            </w:r>
            <w:proofErr w:type="spellEnd"/>
            <w:r>
              <w:t xml:space="preserve"> am </w:t>
            </w:r>
            <w:proofErr w:type="spellStart"/>
            <w:r>
              <w:t>sybenden</w:t>
            </w:r>
            <w:proofErr w:type="spellEnd"/>
          </w:p>
        </w:tc>
      </w:tr>
      <w:tr w:rsidR="00771040" w14:paraId="2EA30664" w14:textId="77777777" w:rsidTr="00771040">
        <w:trPr>
          <w:tblCellSpacing w:w="15" w:type="dxa"/>
        </w:trPr>
        <w:tc>
          <w:tcPr>
            <w:tcW w:w="0" w:type="auto"/>
            <w:vMerge/>
            <w:vAlign w:val="center"/>
            <w:hideMark/>
          </w:tcPr>
          <w:p w14:paraId="52CBA3C3" w14:textId="77777777" w:rsidR="00771040" w:rsidRDefault="00771040">
            <w:pPr>
              <w:rPr>
                <w:szCs w:val="24"/>
              </w:rPr>
            </w:pPr>
          </w:p>
        </w:tc>
        <w:tc>
          <w:tcPr>
            <w:tcW w:w="0" w:type="auto"/>
            <w:vAlign w:val="center"/>
            <w:hideMark/>
          </w:tcPr>
          <w:p w14:paraId="69564BB3" w14:textId="77777777" w:rsidR="00771040" w:rsidRDefault="00771040">
            <w:r>
              <w:t xml:space="preserve">Hie </w:t>
            </w:r>
            <w:proofErr w:type="spellStart"/>
            <w:r>
              <w:t>merck</w:t>
            </w:r>
            <w:proofErr w:type="spellEnd"/>
            <w:r>
              <w:t xml:space="preserve"> das </w:t>
            </w:r>
            <w:proofErr w:type="spellStart"/>
            <w:r>
              <w:t>dises</w:t>
            </w:r>
            <w:proofErr w:type="spellEnd"/>
            <w:r>
              <w:t xml:space="preserve"> </w:t>
            </w:r>
            <w:proofErr w:type="spellStart"/>
            <w:r>
              <w:t>allain</w:t>
            </w:r>
            <w:proofErr w:type="spellEnd"/>
            <w:r>
              <w:t xml:space="preserve"> </w:t>
            </w:r>
            <w:proofErr w:type="spellStart"/>
            <w:r>
              <w:t>sen</w:t>
            </w:r>
            <w:proofErr w:type="spellEnd"/>
          </w:p>
        </w:tc>
      </w:tr>
      <w:tr w:rsidR="00771040" w14:paraId="67222EB7" w14:textId="77777777" w:rsidTr="00771040">
        <w:trPr>
          <w:tblCellSpacing w:w="15" w:type="dxa"/>
        </w:trPr>
        <w:tc>
          <w:tcPr>
            <w:tcW w:w="0" w:type="auto"/>
            <w:vMerge/>
            <w:vAlign w:val="center"/>
            <w:hideMark/>
          </w:tcPr>
          <w:p w14:paraId="3F39078A" w14:textId="77777777" w:rsidR="00771040" w:rsidRDefault="00771040">
            <w:pPr>
              <w:rPr>
                <w:szCs w:val="24"/>
              </w:rPr>
            </w:pPr>
          </w:p>
        </w:tc>
        <w:tc>
          <w:tcPr>
            <w:tcW w:w="0" w:type="auto"/>
            <w:vAlign w:val="center"/>
            <w:hideMark/>
          </w:tcPr>
          <w:p w14:paraId="09E3117A" w14:textId="77777777" w:rsidR="00771040" w:rsidRDefault="00771040">
            <w:r>
              <w:t xml:space="preserve">Die waren Christlich </w:t>
            </w:r>
            <w:proofErr w:type="spellStart"/>
            <w:r>
              <w:t>gutten</w:t>
            </w:r>
            <w:proofErr w:type="spellEnd"/>
            <w:r>
              <w:t xml:space="preserve"> </w:t>
            </w:r>
            <w:proofErr w:type="spellStart"/>
            <w:r>
              <w:t>wercke</w:t>
            </w:r>
            <w:proofErr w:type="spellEnd"/>
          </w:p>
        </w:tc>
      </w:tr>
      <w:tr w:rsidR="00771040" w14:paraId="3E68279A" w14:textId="77777777" w:rsidTr="00771040">
        <w:trPr>
          <w:tblCellSpacing w:w="15" w:type="dxa"/>
        </w:trPr>
        <w:tc>
          <w:tcPr>
            <w:tcW w:w="0" w:type="auto"/>
            <w:vMerge w:val="restart"/>
            <w:vAlign w:val="center"/>
            <w:hideMark/>
          </w:tcPr>
          <w:p w14:paraId="25670191" w14:textId="77777777" w:rsidR="00771040" w:rsidRDefault="00771040">
            <w:r>
              <w:t>Nota</w:t>
            </w:r>
          </w:p>
        </w:tc>
        <w:tc>
          <w:tcPr>
            <w:tcW w:w="0" w:type="auto"/>
            <w:vAlign w:val="center"/>
            <w:hideMark/>
          </w:tcPr>
          <w:p w14:paraId="7BB3DE68" w14:textId="77777777" w:rsidR="00771040" w:rsidRDefault="00771040">
            <w:r>
              <w:t xml:space="preserve">Hie muß man aber </w:t>
            </w:r>
            <w:proofErr w:type="spellStart"/>
            <w:r>
              <w:t>fleyssig</w:t>
            </w:r>
            <w:proofErr w:type="spellEnd"/>
            <w:r>
              <w:t xml:space="preserve"> </w:t>
            </w:r>
            <w:proofErr w:type="spellStart"/>
            <w:r>
              <w:t>mercke</w:t>
            </w:r>
            <w:proofErr w:type="spellEnd"/>
          </w:p>
        </w:tc>
      </w:tr>
      <w:tr w:rsidR="00771040" w14:paraId="2AF87A43" w14:textId="77777777" w:rsidTr="00771040">
        <w:trPr>
          <w:tblCellSpacing w:w="15" w:type="dxa"/>
        </w:trPr>
        <w:tc>
          <w:tcPr>
            <w:tcW w:w="0" w:type="auto"/>
            <w:vMerge/>
            <w:vAlign w:val="center"/>
            <w:hideMark/>
          </w:tcPr>
          <w:p w14:paraId="3CC42779" w14:textId="77777777" w:rsidR="00771040" w:rsidRDefault="00771040">
            <w:pPr>
              <w:rPr>
                <w:szCs w:val="24"/>
              </w:rPr>
            </w:pPr>
          </w:p>
        </w:tc>
        <w:tc>
          <w:tcPr>
            <w:tcW w:w="0" w:type="auto"/>
            <w:vAlign w:val="center"/>
            <w:hideMark/>
          </w:tcPr>
          <w:p w14:paraId="4C2B0F58" w14:textId="77777777" w:rsidR="00771040" w:rsidRDefault="00771040">
            <w:r>
              <w:t xml:space="preserve">Das </w:t>
            </w:r>
            <w:proofErr w:type="spellStart"/>
            <w:r>
              <w:t>sy</w:t>
            </w:r>
            <w:proofErr w:type="spellEnd"/>
            <w:r>
              <w:t xml:space="preserve"> zur </w:t>
            </w:r>
            <w:proofErr w:type="spellStart"/>
            <w:r>
              <w:t>seligkait</w:t>
            </w:r>
            <w:proofErr w:type="spellEnd"/>
            <w:r>
              <w:t xml:space="preserve"> </w:t>
            </w:r>
            <w:proofErr w:type="spellStart"/>
            <w:r>
              <w:t>nit</w:t>
            </w:r>
            <w:proofErr w:type="spellEnd"/>
            <w:r>
              <w:t xml:space="preserve"> </w:t>
            </w:r>
            <w:proofErr w:type="spellStart"/>
            <w:r>
              <w:t>dyn</w:t>
            </w:r>
            <w:proofErr w:type="spellEnd"/>
          </w:p>
        </w:tc>
      </w:tr>
      <w:tr w:rsidR="00771040" w14:paraId="7103BCBF" w14:textId="77777777" w:rsidTr="00771040">
        <w:trPr>
          <w:tblCellSpacing w:w="15" w:type="dxa"/>
        </w:trPr>
        <w:tc>
          <w:tcPr>
            <w:tcW w:w="0" w:type="auto"/>
            <w:vMerge/>
            <w:vAlign w:val="center"/>
            <w:hideMark/>
          </w:tcPr>
          <w:p w14:paraId="19772745" w14:textId="77777777" w:rsidR="00771040" w:rsidRDefault="00771040">
            <w:pPr>
              <w:rPr>
                <w:szCs w:val="24"/>
              </w:rPr>
            </w:pPr>
          </w:p>
        </w:tc>
        <w:tc>
          <w:tcPr>
            <w:tcW w:w="0" w:type="auto"/>
            <w:vAlign w:val="center"/>
            <w:hideMark/>
          </w:tcPr>
          <w:p w14:paraId="0B2A4E1F" w14:textId="77777777" w:rsidR="00771040" w:rsidRDefault="00771040">
            <w:r>
              <w:t xml:space="preserve">Die </w:t>
            </w:r>
            <w:proofErr w:type="spellStart"/>
            <w:r>
              <w:t>seligkait</w:t>
            </w:r>
            <w:proofErr w:type="spellEnd"/>
            <w:r>
              <w:t xml:space="preserve"> hat man </w:t>
            </w:r>
            <w:proofErr w:type="spellStart"/>
            <w:r>
              <w:t>vorhyn</w:t>
            </w:r>
            <w:proofErr w:type="spellEnd"/>
          </w:p>
        </w:tc>
      </w:tr>
      <w:tr w:rsidR="00771040" w14:paraId="364BC315" w14:textId="77777777" w:rsidTr="00771040">
        <w:trPr>
          <w:tblCellSpacing w:w="15" w:type="dxa"/>
        </w:trPr>
        <w:tc>
          <w:tcPr>
            <w:tcW w:w="0" w:type="auto"/>
            <w:vMerge/>
            <w:vAlign w:val="center"/>
            <w:hideMark/>
          </w:tcPr>
          <w:p w14:paraId="376CE226" w14:textId="77777777" w:rsidR="00771040" w:rsidRDefault="00771040">
            <w:pPr>
              <w:rPr>
                <w:szCs w:val="24"/>
              </w:rPr>
            </w:pPr>
          </w:p>
        </w:tc>
        <w:tc>
          <w:tcPr>
            <w:tcW w:w="0" w:type="auto"/>
            <w:vAlign w:val="center"/>
            <w:hideMark/>
          </w:tcPr>
          <w:p w14:paraId="672CA1E5" w14:textId="77777777" w:rsidR="00771040" w:rsidRDefault="00771040">
            <w:r>
              <w:t>Durch den glauben in Christum</w:t>
            </w:r>
          </w:p>
        </w:tc>
      </w:tr>
      <w:tr w:rsidR="00771040" w14:paraId="0622DCF5" w14:textId="77777777" w:rsidTr="00771040">
        <w:trPr>
          <w:tblCellSpacing w:w="15" w:type="dxa"/>
        </w:trPr>
        <w:tc>
          <w:tcPr>
            <w:tcW w:w="0" w:type="auto"/>
            <w:vMerge/>
            <w:vAlign w:val="center"/>
            <w:hideMark/>
          </w:tcPr>
          <w:p w14:paraId="1387BDE5" w14:textId="77777777" w:rsidR="00771040" w:rsidRDefault="00771040">
            <w:pPr>
              <w:rPr>
                <w:szCs w:val="24"/>
              </w:rPr>
            </w:pPr>
          </w:p>
        </w:tc>
        <w:tc>
          <w:tcPr>
            <w:tcW w:w="0" w:type="auto"/>
            <w:vAlign w:val="center"/>
            <w:hideMark/>
          </w:tcPr>
          <w:p w14:paraId="598CB5AF" w14:textId="77777777" w:rsidR="00771040" w:rsidRDefault="00771040">
            <w:r>
              <w:t xml:space="preserve">Diß ist die leer </w:t>
            </w:r>
            <w:proofErr w:type="spellStart"/>
            <w:r>
              <w:t>kurtz</w:t>
            </w:r>
            <w:proofErr w:type="spellEnd"/>
            <w:r>
              <w:t xml:space="preserve"> in der summ</w:t>
            </w:r>
          </w:p>
        </w:tc>
      </w:tr>
      <w:tr w:rsidR="00771040" w14:paraId="2E27E8CA" w14:textId="77777777" w:rsidTr="00771040">
        <w:trPr>
          <w:tblCellSpacing w:w="15" w:type="dxa"/>
        </w:trPr>
        <w:tc>
          <w:tcPr>
            <w:tcW w:w="0" w:type="auto"/>
            <w:vMerge/>
            <w:vAlign w:val="center"/>
            <w:hideMark/>
          </w:tcPr>
          <w:p w14:paraId="02836971" w14:textId="77777777" w:rsidR="00771040" w:rsidRDefault="00771040">
            <w:pPr>
              <w:rPr>
                <w:szCs w:val="24"/>
              </w:rPr>
            </w:pPr>
          </w:p>
        </w:tc>
        <w:tc>
          <w:tcPr>
            <w:tcW w:w="0" w:type="auto"/>
            <w:vAlign w:val="center"/>
            <w:hideMark/>
          </w:tcPr>
          <w:p w14:paraId="0670BDA4" w14:textId="77777777" w:rsidR="00771040" w:rsidRDefault="00771040">
            <w:r>
              <w:t>Die Luther hat an tag gebracht</w:t>
            </w:r>
          </w:p>
        </w:tc>
      </w:tr>
      <w:tr w:rsidR="00771040" w14:paraId="64C80359" w14:textId="77777777" w:rsidTr="00771040">
        <w:trPr>
          <w:tblCellSpacing w:w="15" w:type="dxa"/>
        </w:trPr>
        <w:tc>
          <w:tcPr>
            <w:tcW w:w="0" w:type="auto"/>
            <w:vAlign w:val="center"/>
            <w:hideMark/>
          </w:tcPr>
          <w:p w14:paraId="4C1A5E4C" w14:textId="77777777" w:rsidR="00771040" w:rsidRDefault="00771040">
            <w:proofErr w:type="spellStart"/>
            <w:r>
              <w:t>zwaimalhun</w:t>
            </w:r>
            <w:proofErr w:type="spellEnd"/>
          </w:p>
        </w:tc>
        <w:tc>
          <w:tcPr>
            <w:tcW w:w="0" w:type="auto"/>
            <w:vAlign w:val="center"/>
            <w:hideMark/>
          </w:tcPr>
          <w:p w14:paraId="2AA05ACC" w14:textId="77777777" w:rsidR="00771040" w:rsidRDefault="00771040">
            <w:r>
              <w:t>Des ist Leo der Bapst erwacht</w:t>
            </w:r>
          </w:p>
        </w:tc>
      </w:tr>
      <w:tr w:rsidR="00771040" w14:paraId="25F1715E" w14:textId="77777777" w:rsidTr="00771040">
        <w:trPr>
          <w:tblCellSpacing w:w="15" w:type="dxa"/>
        </w:trPr>
        <w:tc>
          <w:tcPr>
            <w:tcW w:w="0" w:type="auto"/>
            <w:vAlign w:val="center"/>
            <w:hideMark/>
          </w:tcPr>
          <w:p w14:paraId="683552DC" w14:textId="77777777" w:rsidR="00771040" w:rsidRDefault="00771040">
            <w:proofErr w:type="spellStart"/>
            <w:r>
              <w:t>dert</w:t>
            </w:r>
            <w:proofErr w:type="spellEnd"/>
            <w:r>
              <w:t xml:space="preserve"> </w:t>
            </w:r>
            <w:proofErr w:type="spellStart"/>
            <w:r>
              <w:t>tausent</w:t>
            </w:r>
            <w:proofErr w:type="spellEnd"/>
          </w:p>
        </w:tc>
        <w:tc>
          <w:tcPr>
            <w:tcW w:w="0" w:type="auto"/>
            <w:vAlign w:val="center"/>
            <w:hideMark/>
          </w:tcPr>
          <w:p w14:paraId="60B8A07B" w14:textId="77777777" w:rsidR="00771040" w:rsidRDefault="00771040">
            <w:proofErr w:type="spellStart"/>
            <w:r>
              <w:t>Vnd</w:t>
            </w:r>
            <w:proofErr w:type="spellEnd"/>
            <w:r>
              <w:t xml:space="preserve"> schmecket gar bald </w:t>
            </w:r>
            <w:proofErr w:type="spellStart"/>
            <w:r>
              <w:t>disen</w:t>
            </w:r>
            <w:proofErr w:type="spellEnd"/>
            <w:r>
              <w:t xml:space="preserve"> </w:t>
            </w:r>
            <w:proofErr w:type="spellStart"/>
            <w:r>
              <w:t>bratten</w:t>
            </w:r>
            <w:proofErr w:type="spellEnd"/>
          </w:p>
        </w:tc>
      </w:tr>
      <w:tr w:rsidR="00771040" w14:paraId="212BEE25" w14:textId="77777777" w:rsidTr="00771040">
        <w:trPr>
          <w:tblCellSpacing w:w="15" w:type="dxa"/>
        </w:trPr>
        <w:tc>
          <w:tcPr>
            <w:tcW w:w="0" w:type="auto"/>
            <w:vAlign w:val="center"/>
            <w:hideMark/>
          </w:tcPr>
          <w:p w14:paraId="3A96DF17" w14:textId="77777777" w:rsidR="00771040" w:rsidRDefault="00771040">
            <w:proofErr w:type="spellStart"/>
            <w:r>
              <w:t>ccccc</w:t>
            </w:r>
            <w:proofErr w:type="spellEnd"/>
            <w:r>
              <w:t xml:space="preserve"> </w:t>
            </w:r>
            <w:proofErr w:type="spellStart"/>
            <w:r>
              <w:t>vnd</w:t>
            </w:r>
            <w:proofErr w:type="spellEnd"/>
            <w:r>
              <w:t xml:space="preserve"> </w:t>
            </w:r>
            <w:proofErr w:type="spellStart"/>
            <w:r>
              <w:t>xviij</w:t>
            </w:r>
            <w:proofErr w:type="spellEnd"/>
          </w:p>
        </w:tc>
        <w:tc>
          <w:tcPr>
            <w:tcW w:w="0" w:type="auto"/>
            <w:vAlign w:val="center"/>
            <w:hideMark/>
          </w:tcPr>
          <w:p w14:paraId="48F95B2F" w14:textId="77777777" w:rsidR="00771040" w:rsidRDefault="00771040">
            <w:proofErr w:type="spellStart"/>
            <w:r>
              <w:t>Forcht</w:t>
            </w:r>
            <w:proofErr w:type="spellEnd"/>
            <w:r>
              <w:t xml:space="preserve"> </w:t>
            </w:r>
            <w:proofErr w:type="spellStart"/>
            <w:r>
              <w:t>jm</w:t>
            </w:r>
            <w:proofErr w:type="spellEnd"/>
            <w:r>
              <w:t xml:space="preserve"> </w:t>
            </w:r>
            <w:proofErr w:type="spellStart"/>
            <w:r>
              <w:t>entgiengen</w:t>
            </w:r>
            <w:proofErr w:type="spellEnd"/>
            <w:r>
              <w:t xml:space="preserve"> die Annaten</w:t>
            </w:r>
          </w:p>
        </w:tc>
      </w:tr>
      <w:tr w:rsidR="00771040" w14:paraId="5681AF8E" w14:textId="77777777" w:rsidTr="00771040">
        <w:trPr>
          <w:tblCellSpacing w:w="15" w:type="dxa"/>
        </w:trPr>
        <w:tc>
          <w:tcPr>
            <w:tcW w:w="0" w:type="auto"/>
            <w:vAlign w:val="center"/>
            <w:hideMark/>
          </w:tcPr>
          <w:p w14:paraId="2D5BD3A4" w14:textId="77777777" w:rsidR="00771040" w:rsidRDefault="00771040">
            <w:proofErr w:type="spellStart"/>
            <w:r>
              <w:t>guldin</w:t>
            </w:r>
            <w:proofErr w:type="spellEnd"/>
            <w:r>
              <w:t>.</w:t>
            </w:r>
          </w:p>
        </w:tc>
        <w:tc>
          <w:tcPr>
            <w:tcW w:w="0" w:type="auto"/>
            <w:vAlign w:val="center"/>
            <w:hideMark/>
          </w:tcPr>
          <w:p w14:paraId="36D2F805" w14:textId="77777777" w:rsidR="00771040" w:rsidRDefault="00771040">
            <w:proofErr w:type="spellStart"/>
            <w:r>
              <w:t>Vnd</w:t>
            </w:r>
            <w:proofErr w:type="spellEnd"/>
            <w:r>
              <w:t xml:space="preserve"> </w:t>
            </w:r>
            <w:proofErr w:type="spellStart"/>
            <w:r>
              <w:t>wurd</w:t>
            </w:r>
            <w:proofErr w:type="spellEnd"/>
            <w:r>
              <w:t xml:space="preserve"> </w:t>
            </w:r>
            <w:proofErr w:type="spellStart"/>
            <w:r>
              <w:t>jm</w:t>
            </w:r>
            <w:proofErr w:type="spellEnd"/>
            <w:r>
              <w:t xml:space="preserve"> das </w:t>
            </w:r>
            <w:proofErr w:type="spellStart"/>
            <w:r>
              <w:t>Bapstmonat</w:t>
            </w:r>
            <w:proofErr w:type="spellEnd"/>
            <w:r>
              <w:t xml:space="preserve"> </w:t>
            </w:r>
            <w:proofErr w:type="spellStart"/>
            <w:r>
              <w:t>lam</w:t>
            </w:r>
            <w:proofErr w:type="spellEnd"/>
          </w:p>
        </w:tc>
      </w:tr>
      <w:tr w:rsidR="00771040" w14:paraId="4AA02E34" w14:textId="77777777" w:rsidTr="00771040">
        <w:trPr>
          <w:tblCellSpacing w:w="15" w:type="dxa"/>
        </w:trPr>
        <w:tc>
          <w:tcPr>
            <w:tcW w:w="0" w:type="auto"/>
            <w:vAlign w:val="center"/>
            <w:hideMark/>
          </w:tcPr>
          <w:p w14:paraId="4838CF53" w14:textId="77777777" w:rsidR="00771040" w:rsidRDefault="00771040">
            <w:proofErr w:type="spellStart"/>
            <w:r>
              <w:t>Dise</w:t>
            </w:r>
            <w:proofErr w:type="spellEnd"/>
            <w:r>
              <w:t xml:space="preserve"> </w:t>
            </w:r>
            <w:proofErr w:type="spellStart"/>
            <w:r>
              <w:t>Christli</w:t>
            </w:r>
            <w:proofErr w:type="spellEnd"/>
            <w:r>
              <w:t>-</w:t>
            </w:r>
          </w:p>
        </w:tc>
        <w:tc>
          <w:tcPr>
            <w:tcW w:w="0" w:type="auto"/>
            <w:vAlign w:val="center"/>
            <w:hideMark/>
          </w:tcPr>
          <w:p w14:paraId="46767CD7" w14:textId="77777777" w:rsidR="00771040" w:rsidRDefault="00771040">
            <w:r>
              <w:t xml:space="preserve">Darinn er </w:t>
            </w:r>
            <w:proofErr w:type="spellStart"/>
            <w:r>
              <w:t>zeücht</w:t>
            </w:r>
            <w:proofErr w:type="spellEnd"/>
            <w:r>
              <w:t xml:space="preserve"> die </w:t>
            </w:r>
            <w:proofErr w:type="spellStart"/>
            <w:r>
              <w:t>pfründt</w:t>
            </w:r>
            <w:proofErr w:type="spellEnd"/>
            <w:r>
              <w:t xml:space="preserve"> gen Ram</w:t>
            </w:r>
          </w:p>
        </w:tc>
      </w:tr>
      <w:tr w:rsidR="00771040" w14:paraId="34D8DD7A" w14:textId="77777777" w:rsidTr="00771040">
        <w:trPr>
          <w:tblCellSpacing w:w="15" w:type="dxa"/>
        </w:trPr>
        <w:tc>
          <w:tcPr>
            <w:tcW w:w="0" w:type="auto"/>
            <w:vAlign w:val="center"/>
            <w:hideMark/>
          </w:tcPr>
          <w:p w14:paraId="7E196285" w14:textId="77777777" w:rsidR="00771040" w:rsidRDefault="00771040">
            <w:proofErr w:type="spellStart"/>
            <w:r>
              <w:t>che</w:t>
            </w:r>
            <w:proofErr w:type="spellEnd"/>
            <w:r>
              <w:t xml:space="preserve"> stucke </w:t>
            </w:r>
            <w:proofErr w:type="spellStart"/>
            <w:r>
              <w:t>su</w:t>
            </w:r>
            <w:proofErr w:type="spellEnd"/>
            <w:r>
              <w:t>-</w:t>
            </w:r>
          </w:p>
        </w:tc>
        <w:tc>
          <w:tcPr>
            <w:tcW w:w="0" w:type="auto"/>
            <w:vAlign w:val="center"/>
            <w:hideMark/>
          </w:tcPr>
          <w:p w14:paraId="2EE57C28" w14:textId="77777777" w:rsidR="00771040" w:rsidRDefault="00771040">
            <w:r>
              <w:t xml:space="preserve">Auch </w:t>
            </w:r>
            <w:proofErr w:type="spellStart"/>
            <w:r>
              <w:t>würt</w:t>
            </w:r>
            <w:proofErr w:type="spellEnd"/>
            <w:r>
              <w:t xml:space="preserve"> man sein Ablaß </w:t>
            </w:r>
            <w:proofErr w:type="spellStart"/>
            <w:r>
              <w:t>nym</w:t>
            </w:r>
            <w:proofErr w:type="spellEnd"/>
            <w:r>
              <w:t xml:space="preserve"> </w:t>
            </w:r>
            <w:proofErr w:type="spellStart"/>
            <w:r>
              <w:t>kauffen</w:t>
            </w:r>
            <w:proofErr w:type="spellEnd"/>
          </w:p>
        </w:tc>
      </w:tr>
      <w:tr w:rsidR="00771040" w14:paraId="4FB416E0" w14:textId="77777777" w:rsidTr="00771040">
        <w:trPr>
          <w:tblCellSpacing w:w="15" w:type="dxa"/>
        </w:trPr>
        <w:tc>
          <w:tcPr>
            <w:tcW w:w="0" w:type="auto"/>
            <w:vAlign w:val="center"/>
            <w:hideMark/>
          </w:tcPr>
          <w:p w14:paraId="7EB56E14" w14:textId="77777777" w:rsidR="00771040" w:rsidRDefault="00771040">
            <w:proofErr w:type="spellStart"/>
            <w:r>
              <w:t>chet</w:t>
            </w:r>
            <w:proofErr w:type="spellEnd"/>
            <w:r>
              <w:t xml:space="preserve"> der </w:t>
            </w:r>
            <w:proofErr w:type="spellStart"/>
            <w:r>
              <w:t>bapst</w:t>
            </w:r>
            <w:proofErr w:type="spellEnd"/>
          </w:p>
        </w:tc>
        <w:tc>
          <w:tcPr>
            <w:tcW w:w="0" w:type="auto"/>
            <w:vAlign w:val="center"/>
            <w:hideMark/>
          </w:tcPr>
          <w:p w14:paraId="114CF087" w14:textId="77777777" w:rsidR="00771040" w:rsidRDefault="00771040">
            <w:r>
              <w:t xml:space="preserve">Auch </w:t>
            </w:r>
            <w:proofErr w:type="spellStart"/>
            <w:r>
              <w:t>niemant</w:t>
            </w:r>
            <w:proofErr w:type="spellEnd"/>
            <w:r>
              <w:t xml:space="preserve"> gen Rom </w:t>
            </w:r>
            <w:proofErr w:type="spellStart"/>
            <w:r>
              <w:t>walfart</w:t>
            </w:r>
            <w:proofErr w:type="spellEnd"/>
            <w:r>
              <w:t xml:space="preserve"> </w:t>
            </w:r>
            <w:proofErr w:type="spellStart"/>
            <w:r>
              <w:t>lauffen</w:t>
            </w:r>
            <w:proofErr w:type="spellEnd"/>
          </w:p>
        </w:tc>
      </w:tr>
      <w:tr w:rsidR="00771040" w14:paraId="2FC0C784" w14:textId="77777777" w:rsidTr="00771040">
        <w:trPr>
          <w:tblCellSpacing w:w="15" w:type="dxa"/>
        </w:trPr>
        <w:tc>
          <w:tcPr>
            <w:tcW w:w="0" w:type="auto"/>
            <w:vMerge w:val="restart"/>
            <w:vAlign w:val="center"/>
            <w:hideMark/>
          </w:tcPr>
          <w:p w14:paraId="4ADE732E" w14:textId="77777777" w:rsidR="00771040" w:rsidRDefault="00771040">
            <w:r>
              <w:t>zu beschützen</w:t>
            </w:r>
          </w:p>
        </w:tc>
        <w:tc>
          <w:tcPr>
            <w:tcW w:w="0" w:type="auto"/>
            <w:vAlign w:val="center"/>
            <w:hideMark/>
          </w:tcPr>
          <w:p w14:paraId="52F58373" w14:textId="77777777" w:rsidR="00771040" w:rsidRDefault="00771040">
            <w:proofErr w:type="spellStart"/>
            <w:r>
              <w:t>Würt</w:t>
            </w:r>
            <w:proofErr w:type="spellEnd"/>
            <w:r>
              <w:t xml:space="preserve"> </w:t>
            </w:r>
            <w:proofErr w:type="spellStart"/>
            <w:r>
              <w:t>nümmer</w:t>
            </w:r>
            <w:proofErr w:type="spellEnd"/>
            <w:r>
              <w:t xml:space="preserve"> künden schätzen gelt</w:t>
            </w:r>
          </w:p>
        </w:tc>
      </w:tr>
      <w:tr w:rsidR="00771040" w14:paraId="1A0A837B" w14:textId="77777777" w:rsidTr="00771040">
        <w:trPr>
          <w:tblCellSpacing w:w="15" w:type="dxa"/>
        </w:trPr>
        <w:tc>
          <w:tcPr>
            <w:tcW w:w="0" w:type="auto"/>
            <w:vMerge/>
            <w:vAlign w:val="center"/>
            <w:hideMark/>
          </w:tcPr>
          <w:p w14:paraId="11B2ECA5" w14:textId="77777777" w:rsidR="00771040" w:rsidRDefault="00771040">
            <w:pPr>
              <w:rPr>
                <w:szCs w:val="24"/>
              </w:rPr>
            </w:pPr>
          </w:p>
        </w:tc>
        <w:tc>
          <w:tcPr>
            <w:tcW w:w="0" w:type="auto"/>
            <w:vAlign w:val="center"/>
            <w:hideMark/>
          </w:tcPr>
          <w:p w14:paraId="182D39AE" w14:textId="77777777" w:rsidR="00771040" w:rsidRDefault="00771040">
            <w:proofErr w:type="spellStart"/>
            <w:r>
              <w:t>Würt</w:t>
            </w:r>
            <w:proofErr w:type="spellEnd"/>
            <w:r>
              <w:t xml:space="preserve"> auch </w:t>
            </w:r>
            <w:proofErr w:type="spellStart"/>
            <w:r>
              <w:t>nym</w:t>
            </w:r>
            <w:proofErr w:type="spellEnd"/>
            <w:r>
              <w:t xml:space="preserve"> seyn </w:t>
            </w:r>
            <w:proofErr w:type="spellStart"/>
            <w:r>
              <w:t>ain</w:t>
            </w:r>
            <w:proofErr w:type="spellEnd"/>
            <w:r>
              <w:t xml:space="preserve"> </w:t>
            </w:r>
            <w:proofErr w:type="spellStart"/>
            <w:r>
              <w:t>herr</w:t>
            </w:r>
            <w:proofErr w:type="spellEnd"/>
            <w:r>
              <w:t xml:space="preserve"> der </w:t>
            </w:r>
            <w:proofErr w:type="spellStart"/>
            <w:r>
              <w:t>welt</w:t>
            </w:r>
            <w:proofErr w:type="spellEnd"/>
          </w:p>
        </w:tc>
      </w:tr>
      <w:tr w:rsidR="00771040" w14:paraId="1213BB21" w14:textId="77777777" w:rsidTr="00771040">
        <w:trPr>
          <w:tblCellSpacing w:w="15" w:type="dxa"/>
        </w:trPr>
        <w:tc>
          <w:tcPr>
            <w:tcW w:w="0" w:type="auto"/>
            <w:vMerge/>
            <w:vAlign w:val="center"/>
            <w:hideMark/>
          </w:tcPr>
          <w:p w14:paraId="2062D329" w14:textId="77777777" w:rsidR="00771040" w:rsidRDefault="00771040">
            <w:pPr>
              <w:rPr>
                <w:szCs w:val="24"/>
              </w:rPr>
            </w:pPr>
          </w:p>
        </w:tc>
        <w:tc>
          <w:tcPr>
            <w:tcW w:w="0" w:type="auto"/>
            <w:vAlign w:val="center"/>
            <w:hideMark/>
          </w:tcPr>
          <w:p w14:paraId="0A4B9EB2" w14:textId="77777777" w:rsidR="00771040" w:rsidRDefault="00771040">
            <w:r>
              <w:t xml:space="preserve">Man </w:t>
            </w:r>
            <w:proofErr w:type="spellStart"/>
            <w:r>
              <w:t>wirdt</w:t>
            </w:r>
            <w:proofErr w:type="spellEnd"/>
            <w:r>
              <w:t xml:space="preserve"> </w:t>
            </w:r>
            <w:proofErr w:type="spellStart"/>
            <w:r>
              <w:t>nym</w:t>
            </w:r>
            <w:proofErr w:type="spellEnd"/>
            <w:r>
              <w:t xml:space="preserve"> halten seyn gebot</w:t>
            </w:r>
          </w:p>
        </w:tc>
      </w:tr>
      <w:tr w:rsidR="00771040" w14:paraId="3E362C7F" w14:textId="77777777" w:rsidTr="00771040">
        <w:trPr>
          <w:tblCellSpacing w:w="15" w:type="dxa"/>
        </w:trPr>
        <w:tc>
          <w:tcPr>
            <w:tcW w:w="0" w:type="auto"/>
            <w:vMerge/>
            <w:vAlign w:val="center"/>
            <w:hideMark/>
          </w:tcPr>
          <w:p w14:paraId="19FE97C3" w14:textId="77777777" w:rsidR="00771040" w:rsidRDefault="00771040">
            <w:pPr>
              <w:rPr>
                <w:szCs w:val="24"/>
              </w:rPr>
            </w:pPr>
          </w:p>
        </w:tc>
        <w:tc>
          <w:tcPr>
            <w:tcW w:w="0" w:type="auto"/>
            <w:vAlign w:val="center"/>
            <w:hideMark/>
          </w:tcPr>
          <w:p w14:paraId="5710E536" w14:textId="77777777" w:rsidR="00771040" w:rsidRDefault="00771040">
            <w:r>
              <w:t xml:space="preserve">Seyn Regiment </w:t>
            </w:r>
            <w:proofErr w:type="spellStart"/>
            <w:r>
              <w:t>würt</w:t>
            </w:r>
            <w:proofErr w:type="spellEnd"/>
            <w:r>
              <w:t xml:space="preserve"> ab </w:t>
            </w:r>
            <w:proofErr w:type="spellStart"/>
            <w:r>
              <w:t>vnd</w:t>
            </w:r>
            <w:proofErr w:type="spellEnd"/>
            <w:r>
              <w:t xml:space="preserve"> todt</w:t>
            </w:r>
          </w:p>
        </w:tc>
      </w:tr>
      <w:tr w:rsidR="00771040" w14:paraId="74884B0E" w14:textId="77777777" w:rsidTr="00771040">
        <w:trPr>
          <w:tblCellSpacing w:w="15" w:type="dxa"/>
        </w:trPr>
        <w:tc>
          <w:tcPr>
            <w:tcW w:w="0" w:type="auto"/>
            <w:vMerge/>
            <w:vAlign w:val="center"/>
            <w:hideMark/>
          </w:tcPr>
          <w:p w14:paraId="3F55E2D9" w14:textId="77777777" w:rsidR="00771040" w:rsidRDefault="00771040">
            <w:pPr>
              <w:rPr>
                <w:szCs w:val="24"/>
              </w:rPr>
            </w:pPr>
          </w:p>
        </w:tc>
        <w:tc>
          <w:tcPr>
            <w:tcW w:w="0" w:type="auto"/>
            <w:vAlign w:val="center"/>
            <w:hideMark/>
          </w:tcPr>
          <w:p w14:paraId="5CEC6916" w14:textId="77777777" w:rsidR="00771040" w:rsidRDefault="00771040">
            <w:r>
              <w:t xml:space="preserve">So man die rechten </w:t>
            </w:r>
            <w:proofErr w:type="spellStart"/>
            <w:r>
              <w:t>warhait</w:t>
            </w:r>
            <w:proofErr w:type="spellEnd"/>
            <w:r>
              <w:t xml:space="preserve"> </w:t>
            </w:r>
            <w:proofErr w:type="spellStart"/>
            <w:r>
              <w:t>wyst</w:t>
            </w:r>
            <w:proofErr w:type="spellEnd"/>
          </w:p>
        </w:tc>
      </w:tr>
      <w:tr w:rsidR="00771040" w14:paraId="4AC3EA3D" w14:textId="77777777" w:rsidTr="00771040">
        <w:trPr>
          <w:tblCellSpacing w:w="15" w:type="dxa"/>
        </w:trPr>
        <w:tc>
          <w:tcPr>
            <w:tcW w:w="0" w:type="auto"/>
            <w:vAlign w:val="center"/>
            <w:hideMark/>
          </w:tcPr>
          <w:p w14:paraId="2BB43EAA" w14:textId="77777777" w:rsidR="00771040" w:rsidRDefault="00771040">
            <w:r>
              <w:t>Botschaft an</w:t>
            </w:r>
          </w:p>
        </w:tc>
        <w:tc>
          <w:tcPr>
            <w:tcW w:w="0" w:type="auto"/>
            <w:vAlign w:val="center"/>
            <w:hideMark/>
          </w:tcPr>
          <w:p w14:paraId="3CD4CCDC" w14:textId="77777777" w:rsidR="00771040" w:rsidRDefault="00771040">
            <w:proofErr w:type="spellStart"/>
            <w:r>
              <w:t>Darumb</w:t>
            </w:r>
            <w:proofErr w:type="spellEnd"/>
            <w:r>
              <w:t xml:space="preserve"> braucht der </w:t>
            </w:r>
            <w:proofErr w:type="spellStart"/>
            <w:r>
              <w:t>schwynder</w:t>
            </w:r>
            <w:proofErr w:type="spellEnd"/>
            <w:r>
              <w:t xml:space="preserve"> </w:t>
            </w:r>
            <w:proofErr w:type="spellStart"/>
            <w:r>
              <w:t>list</w:t>
            </w:r>
            <w:proofErr w:type="spellEnd"/>
          </w:p>
        </w:tc>
      </w:tr>
      <w:tr w:rsidR="00771040" w14:paraId="5E777EE1" w14:textId="77777777" w:rsidTr="00771040">
        <w:trPr>
          <w:tblCellSpacing w:w="15" w:type="dxa"/>
        </w:trPr>
        <w:tc>
          <w:tcPr>
            <w:tcW w:w="0" w:type="auto"/>
            <w:vAlign w:val="center"/>
            <w:hideMark/>
          </w:tcPr>
          <w:p w14:paraId="58FE0997" w14:textId="77777777" w:rsidR="00771040" w:rsidRDefault="00771040">
            <w:proofErr w:type="spellStart"/>
            <w:r>
              <w:t>hertzog</w:t>
            </w:r>
            <w:proofErr w:type="spellEnd"/>
            <w:r>
              <w:t xml:space="preserve"> </w:t>
            </w:r>
            <w:proofErr w:type="spellStart"/>
            <w:r>
              <w:t>Fride</w:t>
            </w:r>
            <w:proofErr w:type="spellEnd"/>
          </w:p>
        </w:tc>
        <w:tc>
          <w:tcPr>
            <w:tcW w:w="0" w:type="auto"/>
            <w:vAlign w:val="center"/>
            <w:hideMark/>
          </w:tcPr>
          <w:p w14:paraId="24C2C11F" w14:textId="77777777" w:rsidR="00771040" w:rsidRDefault="00771040">
            <w:proofErr w:type="spellStart"/>
            <w:r>
              <w:t>Hett</w:t>
            </w:r>
            <w:proofErr w:type="spellEnd"/>
            <w:r>
              <w:t xml:space="preserve"> die </w:t>
            </w:r>
            <w:proofErr w:type="spellStart"/>
            <w:r>
              <w:t>warhait</w:t>
            </w:r>
            <w:proofErr w:type="spellEnd"/>
            <w:r>
              <w:t xml:space="preserve"> </w:t>
            </w:r>
            <w:proofErr w:type="spellStart"/>
            <w:r>
              <w:t>geren</w:t>
            </w:r>
            <w:proofErr w:type="spellEnd"/>
            <w:r>
              <w:t xml:space="preserve"> verdrücket</w:t>
            </w:r>
          </w:p>
        </w:tc>
      </w:tr>
      <w:tr w:rsidR="00771040" w14:paraId="7BA36907" w14:textId="77777777" w:rsidTr="00771040">
        <w:trPr>
          <w:tblCellSpacing w:w="15" w:type="dxa"/>
        </w:trPr>
        <w:tc>
          <w:tcPr>
            <w:tcW w:w="0" w:type="auto"/>
            <w:vAlign w:val="center"/>
            <w:hideMark/>
          </w:tcPr>
          <w:p w14:paraId="294B558E" w14:textId="77777777" w:rsidR="00771040" w:rsidRDefault="00771040">
            <w:proofErr w:type="spellStart"/>
            <w:r>
              <w:t>rich</w:t>
            </w:r>
            <w:proofErr w:type="spellEnd"/>
            <w:r>
              <w:t xml:space="preserve"> von </w:t>
            </w:r>
            <w:proofErr w:type="spellStart"/>
            <w:r>
              <w:t>sachs</w:t>
            </w:r>
            <w:proofErr w:type="spellEnd"/>
            <w:r>
              <w:t>-</w:t>
            </w:r>
          </w:p>
        </w:tc>
        <w:tc>
          <w:tcPr>
            <w:tcW w:w="0" w:type="auto"/>
            <w:vAlign w:val="center"/>
            <w:hideMark/>
          </w:tcPr>
          <w:p w14:paraId="4A1DFDEE" w14:textId="77777777" w:rsidR="00771040" w:rsidRDefault="00771040">
            <w:proofErr w:type="spellStart"/>
            <w:r>
              <w:t>Vnd</w:t>
            </w:r>
            <w:proofErr w:type="spellEnd"/>
            <w:r>
              <w:t xml:space="preserve"> bald zu Hertzog Friderich schicket</w:t>
            </w:r>
          </w:p>
        </w:tc>
      </w:tr>
      <w:tr w:rsidR="00771040" w14:paraId="643E8A6A" w14:textId="77777777" w:rsidTr="00771040">
        <w:trPr>
          <w:tblCellSpacing w:w="15" w:type="dxa"/>
        </w:trPr>
        <w:tc>
          <w:tcPr>
            <w:tcW w:w="0" w:type="auto"/>
            <w:vMerge w:val="restart"/>
            <w:vAlign w:val="center"/>
            <w:hideMark/>
          </w:tcPr>
          <w:p w14:paraId="47011C04" w14:textId="77777777" w:rsidR="00771040" w:rsidRDefault="00771040">
            <w:proofErr w:type="spellStart"/>
            <w:r>
              <w:t>sen</w:t>
            </w:r>
            <w:proofErr w:type="spellEnd"/>
            <w:r>
              <w:t xml:space="preserve"> im xx. </w:t>
            </w:r>
            <w:proofErr w:type="spellStart"/>
            <w:r>
              <w:t>jare</w:t>
            </w:r>
            <w:proofErr w:type="spellEnd"/>
          </w:p>
        </w:tc>
        <w:tc>
          <w:tcPr>
            <w:tcW w:w="0" w:type="auto"/>
            <w:vAlign w:val="center"/>
            <w:hideMark/>
          </w:tcPr>
          <w:p w14:paraId="109CA3A4" w14:textId="77777777" w:rsidR="00771040" w:rsidRDefault="00771040">
            <w:r>
              <w:t xml:space="preserve">Das er die </w:t>
            </w:r>
            <w:proofErr w:type="spellStart"/>
            <w:r>
              <w:t>bücher</w:t>
            </w:r>
            <w:proofErr w:type="spellEnd"/>
            <w:r>
              <w:t xml:space="preserve"> </w:t>
            </w:r>
            <w:proofErr w:type="spellStart"/>
            <w:r>
              <w:t>brent</w:t>
            </w:r>
            <w:proofErr w:type="spellEnd"/>
            <w:r>
              <w:t xml:space="preserve"> mit </w:t>
            </w:r>
            <w:proofErr w:type="spellStart"/>
            <w:r>
              <w:t>nam</w:t>
            </w:r>
            <w:proofErr w:type="spellEnd"/>
          </w:p>
        </w:tc>
      </w:tr>
      <w:tr w:rsidR="00771040" w14:paraId="4B9A5354" w14:textId="77777777" w:rsidTr="00771040">
        <w:trPr>
          <w:tblCellSpacing w:w="15" w:type="dxa"/>
        </w:trPr>
        <w:tc>
          <w:tcPr>
            <w:tcW w:w="0" w:type="auto"/>
            <w:vMerge/>
            <w:vAlign w:val="center"/>
            <w:hideMark/>
          </w:tcPr>
          <w:p w14:paraId="4E50FB6B" w14:textId="77777777" w:rsidR="00771040" w:rsidRDefault="00771040">
            <w:pPr>
              <w:rPr>
                <w:szCs w:val="24"/>
              </w:rPr>
            </w:pPr>
          </w:p>
        </w:tc>
        <w:tc>
          <w:tcPr>
            <w:tcW w:w="0" w:type="auto"/>
            <w:vAlign w:val="center"/>
            <w:hideMark/>
          </w:tcPr>
          <w:p w14:paraId="13CA1BD4" w14:textId="77777777" w:rsidR="00771040" w:rsidRDefault="00771040">
            <w:proofErr w:type="spellStart"/>
            <w:r>
              <w:t>Vnd</w:t>
            </w:r>
            <w:proofErr w:type="spellEnd"/>
            <w:r>
              <w:t xml:space="preserve"> </w:t>
            </w:r>
            <w:proofErr w:type="spellStart"/>
            <w:r>
              <w:t>jm</w:t>
            </w:r>
            <w:proofErr w:type="spellEnd"/>
            <w:r>
              <w:t xml:space="preserve"> den Luther schickt gen Ram</w:t>
            </w:r>
          </w:p>
        </w:tc>
      </w:tr>
      <w:tr w:rsidR="00771040" w14:paraId="35FE912D" w14:textId="77777777" w:rsidTr="00771040">
        <w:trPr>
          <w:tblCellSpacing w:w="15" w:type="dxa"/>
        </w:trPr>
        <w:tc>
          <w:tcPr>
            <w:tcW w:w="0" w:type="auto"/>
            <w:vMerge/>
            <w:vAlign w:val="center"/>
            <w:hideMark/>
          </w:tcPr>
          <w:p w14:paraId="7A7BAA02" w14:textId="77777777" w:rsidR="00771040" w:rsidRDefault="00771040">
            <w:pPr>
              <w:rPr>
                <w:szCs w:val="24"/>
              </w:rPr>
            </w:pPr>
          </w:p>
        </w:tc>
        <w:tc>
          <w:tcPr>
            <w:tcW w:w="0" w:type="auto"/>
            <w:vAlign w:val="center"/>
            <w:hideMark/>
          </w:tcPr>
          <w:p w14:paraId="75360F86" w14:textId="77777777" w:rsidR="00771040" w:rsidRDefault="00771040">
            <w:r>
              <w:t xml:space="preserve">jedoch sein Churfürstlich </w:t>
            </w:r>
            <w:proofErr w:type="spellStart"/>
            <w:r>
              <w:t>genad</w:t>
            </w:r>
            <w:proofErr w:type="spellEnd"/>
          </w:p>
        </w:tc>
      </w:tr>
      <w:tr w:rsidR="00771040" w14:paraId="5CD1B60C" w14:textId="77777777" w:rsidTr="00771040">
        <w:trPr>
          <w:tblCellSpacing w:w="15" w:type="dxa"/>
        </w:trPr>
        <w:tc>
          <w:tcPr>
            <w:tcW w:w="0" w:type="auto"/>
            <w:vMerge/>
            <w:vAlign w:val="center"/>
            <w:hideMark/>
          </w:tcPr>
          <w:p w14:paraId="02142AD1" w14:textId="77777777" w:rsidR="00771040" w:rsidRDefault="00771040">
            <w:pPr>
              <w:rPr>
                <w:szCs w:val="24"/>
              </w:rPr>
            </w:pPr>
          </w:p>
        </w:tc>
        <w:tc>
          <w:tcPr>
            <w:tcW w:w="0" w:type="auto"/>
            <w:vAlign w:val="center"/>
            <w:hideMark/>
          </w:tcPr>
          <w:p w14:paraId="5ABB41A1" w14:textId="77777777" w:rsidR="00771040" w:rsidRDefault="00771040">
            <w:r>
              <w:t xml:space="preserve">Christlich ob </w:t>
            </w:r>
            <w:proofErr w:type="spellStart"/>
            <w:r>
              <w:t>jm</w:t>
            </w:r>
            <w:proofErr w:type="spellEnd"/>
            <w:r>
              <w:t xml:space="preserve"> gehalten hat</w:t>
            </w:r>
          </w:p>
        </w:tc>
      </w:tr>
      <w:tr w:rsidR="00771040" w14:paraId="15643FF6" w14:textId="77777777" w:rsidTr="00771040">
        <w:trPr>
          <w:tblCellSpacing w:w="15" w:type="dxa"/>
        </w:trPr>
        <w:tc>
          <w:tcPr>
            <w:tcW w:w="0" w:type="auto"/>
            <w:vMerge/>
            <w:vAlign w:val="center"/>
            <w:hideMark/>
          </w:tcPr>
          <w:p w14:paraId="7441E52A" w14:textId="77777777" w:rsidR="00771040" w:rsidRDefault="00771040">
            <w:pPr>
              <w:rPr>
                <w:szCs w:val="24"/>
              </w:rPr>
            </w:pPr>
          </w:p>
        </w:tc>
        <w:tc>
          <w:tcPr>
            <w:tcW w:w="0" w:type="auto"/>
            <w:vAlign w:val="center"/>
            <w:hideMark/>
          </w:tcPr>
          <w:p w14:paraId="1F01714C" w14:textId="77777777" w:rsidR="00771040" w:rsidRDefault="00771040">
            <w:r>
              <w:t xml:space="preserve">Zu beschützen das </w:t>
            </w:r>
            <w:proofErr w:type="spellStart"/>
            <w:r>
              <w:t>gottes</w:t>
            </w:r>
            <w:proofErr w:type="spellEnd"/>
            <w:r>
              <w:t xml:space="preserve"> </w:t>
            </w:r>
            <w:proofErr w:type="spellStart"/>
            <w:r>
              <w:t>wort</w:t>
            </w:r>
            <w:proofErr w:type="spellEnd"/>
          </w:p>
        </w:tc>
      </w:tr>
      <w:tr w:rsidR="00771040" w14:paraId="0E59AB76" w14:textId="77777777" w:rsidTr="00771040">
        <w:trPr>
          <w:tblCellSpacing w:w="15" w:type="dxa"/>
        </w:trPr>
        <w:tc>
          <w:tcPr>
            <w:tcW w:w="0" w:type="auto"/>
            <w:vMerge/>
            <w:vAlign w:val="center"/>
            <w:hideMark/>
          </w:tcPr>
          <w:p w14:paraId="41F6818E" w14:textId="77777777" w:rsidR="00771040" w:rsidRDefault="00771040">
            <w:pPr>
              <w:rPr>
                <w:szCs w:val="24"/>
              </w:rPr>
            </w:pPr>
          </w:p>
        </w:tc>
        <w:tc>
          <w:tcPr>
            <w:tcW w:w="0" w:type="auto"/>
            <w:vAlign w:val="center"/>
            <w:hideMark/>
          </w:tcPr>
          <w:p w14:paraId="28D4FF7A" w14:textId="77777777" w:rsidR="00771040" w:rsidRDefault="00771040">
            <w:r>
              <w:t xml:space="preserve">Das er dann </w:t>
            </w:r>
            <w:proofErr w:type="spellStart"/>
            <w:r>
              <w:t>merckt</w:t>
            </w:r>
            <w:proofErr w:type="spellEnd"/>
            <w:r>
              <w:t xml:space="preserve"> </w:t>
            </w:r>
            <w:proofErr w:type="spellStart"/>
            <w:r>
              <w:t>brüfft</w:t>
            </w:r>
            <w:proofErr w:type="spellEnd"/>
            <w:r>
              <w:t xml:space="preserve"> </w:t>
            </w:r>
            <w:proofErr w:type="spellStart"/>
            <w:r>
              <w:t>vnd</w:t>
            </w:r>
            <w:proofErr w:type="spellEnd"/>
            <w:r>
              <w:t xml:space="preserve"> </w:t>
            </w:r>
            <w:proofErr w:type="spellStart"/>
            <w:r>
              <w:t>hort</w:t>
            </w:r>
            <w:proofErr w:type="spellEnd"/>
          </w:p>
        </w:tc>
      </w:tr>
      <w:tr w:rsidR="00771040" w14:paraId="4181A7DA" w14:textId="77777777" w:rsidTr="00771040">
        <w:trPr>
          <w:tblCellSpacing w:w="15" w:type="dxa"/>
        </w:trPr>
        <w:tc>
          <w:tcPr>
            <w:tcW w:w="0" w:type="auto"/>
            <w:vMerge/>
            <w:vAlign w:val="center"/>
            <w:hideMark/>
          </w:tcPr>
          <w:p w14:paraId="211393ED" w14:textId="77777777" w:rsidR="00771040" w:rsidRDefault="00771040">
            <w:pPr>
              <w:rPr>
                <w:szCs w:val="24"/>
              </w:rPr>
            </w:pPr>
          </w:p>
        </w:tc>
        <w:tc>
          <w:tcPr>
            <w:tcW w:w="0" w:type="auto"/>
            <w:vAlign w:val="center"/>
            <w:hideMark/>
          </w:tcPr>
          <w:p w14:paraId="071EBE92" w14:textId="77777777" w:rsidR="00771040" w:rsidRDefault="00771040">
            <w:r>
              <w:t xml:space="preserve">Da dem Bapst </w:t>
            </w:r>
            <w:proofErr w:type="spellStart"/>
            <w:r>
              <w:t>diser</w:t>
            </w:r>
            <w:proofErr w:type="spellEnd"/>
            <w:r>
              <w:t xml:space="preserve"> </w:t>
            </w:r>
            <w:proofErr w:type="spellStart"/>
            <w:r>
              <w:t>gryff</w:t>
            </w:r>
            <w:proofErr w:type="spellEnd"/>
            <w:r>
              <w:t xml:space="preserve"> was </w:t>
            </w:r>
            <w:proofErr w:type="spellStart"/>
            <w:r>
              <w:t>vel</w:t>
            </w:r>
            <w:proofErr w:type="spellEnd"/>
          </w:p>
        </w:tc>
      </w:tr>
      <w:tr w:rsidR="00771040" w14:paraId="34482446" w14:textId="77777777" w:rsidTr="00771040">
        <w:trPr>
          <w:tblCellSpacing w:w="15" w:type="dxa"/>
        </w:trPr>
        <w:tc>
          <w:tcPr>
            <w:tcW w:w="0" w:type="auto"/>
            <w:vMerge/>
            <w:vAlign w:val="center"/>
            <w:hideMark/>
          </w:tcPr>
          <w:p w14:paraId="2611349B" w14:textId="77777777" w:rsidR="00771040" w:rsidRDefault="00771040">
            <w:pPr>
              <w:rPr>
                <w:szCs w:val="24"/>
              </w:rPr>
            </w:pPr>
          </w:p>
        </w:tc>
        <w:tc>
          <w:tcPr>
            <w:tcW w:w="0" w:type="auto"/>
            <w:vAlign w:val="center"/>
            <w:hideMark/>
          </w:tcPr>
          <w:p w14:paraId="7D1BF30D" w14:textId="77777777" w:rsidR="00771040" w:rsidRDefault="00771040">
            <w:r>
              <w:t xml:space="preserve">Schickt er nach </w:t>
            </w:r>
            <w:proofErr w:type="spellStart"/>
            <w:r>
              <w:t>jm</w:t>
            </w:r>
            <w:proofErr w:type="spellEnd"/>
            <w:r>
              <w:t xml:space="preserve"> gen </w:t>
            </w:r>
            <w:proofErr w:type="spellStart"/>
            <w:r>
              <w:t>Augspurg</w:t>
            </w:r>
            <w:proofErr w:type="spellEnd"/>
            <w:r>
              <w:t xml:space="preserve"> schnell</w:t>
            </w:r>
          </w:p>
        </w:tc>
      </w:tr>
      <w:tr w:rsidR="00771040" w14:paraId="4694CE69" w14:textId="77777777" w:rsidTr="00771040">
        <w:trPr>
          <w:tblCellSpacing w:w="15" w:type="dxa"/>
        </w:trPr>
        <w:tc>
          <w:tcPr>
            <w:tcW w:w="0" w:type="auto"/>
            <w:vAlign w:val="center"/>
            <w:hideMark/>
          </w:tcPr>
          <w:p w14:paraId="4EA4504B" w14:textId="77777777" w:rsidR="00771040" w:rsidRDefault="00771040">
            <w:r>
              <w:t>Handlung zu</w:t>
            </w:r>
          </w:p>
        </w:tc>
        <w:tc>
          <w:tcPr>
            <w:tcW w:w="0" w:type="auto"/>
            <w:vAlign w:val="center"/>
            <w:hideMark/>
          </w:tcPr>
          <w:p w14:paraId="10A9364C" w14:textId="77777777" w:rsidR="00771040" w:rsidRDefault="00771040">
            <w:r>
              <w:t xml:space="preserve">Der Cardinal bot </w:t>
            </w:r>
            <w:proofErr w:type="spellStart"/>
            <w:r>
              <w:t>jm</w:t>
            </w:r>
            <w:proofErr w:type="spellEnd"/>
            <w:r>
              <w:t xml:space="preserve"> zu </w:t>
            </w:r>
            <w:proofErr w:type="spellStart"/>
            <w:r>
              <w:t>schweygen</w:t>
            </w:r>
            <w:proofErr w:type="spellEnd"/>
          </w:p>
        </w:tc>
      </w:tr>
      <w:tr w:rsidR="00771040" w14:paraId="0871D992" w14:textId="77777777" w:rsidTr="00771040">
        <w:trPr>
          <w:tblCellSpacing w:w="15" w:type="dxa"/>
        </w:trPr>
        <w:tc>
          <w:tcPr>
            <w:tcW w:w="0" w:type="auto"/>
            <w:vAlign w:val="center"/>
            <w:hideMark/>
          </w:tcPr>
          <w:p w14:paraId="55BF72F3" w14:textId="77777777" w:rsidR="00771040" w:rsidRDefault="00771040">
            <w:proofErr w:type="spellStart"/>
            <w:r>
              <w:t>Augspurg</w:t>
            </w:r>
            <w:proofErr w:type="spellEnd"/>
            <w:r>
              <w:t xml:space="preserve"> im </w:t>
            </w:r>
          </w:p>
        </w:tc>
        <w:tc>
          <w:tcPr>
            <w:tcW w:w="0" w:type="auto"/>
            <w:vAlign w:val="center"/>
            <w:hideMark/>
          </w:tcPr>
          <w:p w14:paraId="2CA9C831" w14:textId="77777777" w:rsidR="00771040" w:rsidRDefault="00771040">
            <w:proofErr w:type="spellStart"/>
            <w:r>
              <w:t>Vnd</w:t>
            </w:r>
            <w:proofErr w:type="spellEnd"/>
            <w:r>
              <w:t xml:space="preserve"> kund </w:t>
            </w:r>
            <w:proofErr w:type="spellStart"/>
            <w:r>
              <w:t>jm</w:t>
            </w:r>
            <w:proofErr w:type="spellEnd"/>
            <w:r>
              <w:t xml:space="preserve"> doch mit </w:t>
            </w:r>
            <w:proofErr w:type="spellStart"/>
            <w:r>
              <w:t>gschrifft</w:t>
            </w:r>
            <w:proofErr w:type="spellEnd"/>
            <w:r>
              <w:t xml:space="preserve"> </w:t>
            </w:r>
            <w:proofErr w:type="spellStart"/>
            <w:r>
              <w:t>nit</w:t>
            </w:r>
            <w:proofErr w:type="spellEnd"/>
            <w:r>
              <w:t xml:space="preserve"> </w:t>
            </w:r>
            <w:proofErr w:type="spellStart"/>
            <w:r>
              <w:t>zeygen</w:t>
            </w:r>
            <w:proofErr w:type="spellEnd"/>
          </w:p>
        </w:tc>
      </w:tr>
      <w:tr w:rsidR="00771040" w14:paraId="014E4B9B" w14:textId="77777777" w:rsidTr="00771040">
        <w:trPr>
          <w:tblCellSpacing w:w="15" w:type="dxa"/>
        </w:trPr>
        <w:tc>
          <w:tcPr>
            <w:tcW w:w="0" w:type="auto"/>
            <w:vMerge w:val="restart"/>
            <w:vAlign w:val="center"/>
            <w:hideMark/>
          </w:tcPr>
          <w:p w14:paraId="12B45A62" w14:textId="77777777" w:rsidR="00771040" w:rsidRDefault="00771040">
            <w:r>
              <w:t xml:space="preserve">xix </w:t>
            </w:r>
            <w:proofErr w:type="spellStart"/>
            <w:r>
              <w:t>jar</w:t>
            </w:r>
            <w:proofErr w:type="spellEnd"/>
            <w:r>
              <w:t>.</w:t>
            </w:r>
          </w:p>
        </w:tc>
        <w:tc>
          <w:tcPr>
            <w:tcW w:w="0" w:type="auto"/>
            <w:vAlign w:val="center"/>
            <w:hideMark/>
          </w:tcPr>
          <w:p w14:paraId="2BFC18C0" w14:textId="77777777" w:rsidR="00771040" w:rsidRDefault="00771040">
            <w:r>
              <w:t xml:space="preserve">Klärlich das Luther </w:t>
            </w:r>
            <w:proofErr w:type="spellStart"/>
            <w:r>
              <w:t>hett</w:t>
            </w:r>
            <w:proofErr w:type="spellEnd"/>
            <w:r>
              <w:t xml:space="preserve"> geirrt</w:t>
            </w:r>
          </w:p>
        </w:tc>
      </w:tr>
      <w:tr w:rsidR="00771040" w14:paraId="46E5D49C" w14:textId="77777777" w:rsidTr="00771040">
        <w:trPr>
          <w:tblCellSpacing w:w="15" w:type="dxa"/>
        </w:trPr>
        <w:tc>
          <w:tcPr>
            <w:tcW w:w="0" w:type="auto"/>
            <w:vMerge/>
            <w:vAlign w:val="center"/>
            <w:hideMark/>
          </w:tcPr>
          <w:p w14:paraId="33B72238" w14:textId="77777777" w:rsidR="00771040" w:rsidRDefault="00771040">
            <w:pPr>
              <w:rPr>
                <w:szCs w:val="24"/>
              </w:rPr>
            </w:pPr>
          </w:p>
        </w:tc>
        <w:tc>
          <w:tcPr>
            <w:tcW w:w="0" w:type="auto"/>
            <w:vAlign w:val="center"/>
            <w:hideMark/>
          </w:tcPr>
          <w:p w14:paraId="13A89EEE" w14:textId="77777777" w:rsidR="00771040" w:rsidRDefault="00771040">
            <w:r>
              <w:t xml:space="preserve">Da dem Bapst </w:t>
            </w:r>
            <w:proofErr w:type="spellStart"/>
            <w:r>
              <w:t>diss</w:t>
            </w:r>
            <w:proofErr w:type="spellEnd"/>
            <w:r>
              <w:t xml:space="preserve"> auch </w:t>
            </w:r>
            <w:proofErr w:type="spellStart"/>
            <w:r>
              <w:t>nit</w:t>
            </w:r>
            <w:proofErr w:type="spellEnd"/>
            <w:r>
              <w:t xml:space="preserve"> </w:t>
            </w:r>
            <w:proofErr w:type="spellStart"/>
            <w:r>
              <w:t>gieng</w:t>
            </w:r>
            <w:proofErr w:type="spellEnd"/>
            <w:r>
              <w:t xml:space="preserve"> </w:t>
            </w:r>
            <w:proofErr w:type="spellStart"/>
            <w:r>
              <w:t>fürt</w:t>
            </w:r>
            <w:proofErr w:type="spellEnd"/>
          </w:p>
        </w:tc>
      </w:tr>
      <w:tr w:rsidR="00771040" w14:paraId="1662B457" w14:textId="77777777" w:rsidTr="00771040">
        <w:trPr>
          <w:tblCellSpacing w:w="15" w:type="dxa"/>
        </w:trPr>
        <w:tc>
          <w:tcPr>
            <w:tcW w:w="0" w:type="auto"/>
            <w:vAlign w:val="center"/>
            <w:hideMark/>
          </w:tcPr>
          <w:p w14:paraId="7A1A3315" w14:textId="77777777" w:rsidR="00771040" w:rsidRDefault="00771040">
            <w:r>
              <w:t>Verbannung</w:t>
            </w:r>
          </w:p>
        </w:tc>
        <w:tc>
          <w:tcPr>
            <w:tcW w:w="0" w:type="auto"/>
            <w:vAlign w:val="center"/>
            <w:hideMark/>
          </w:tcPr>
          <w:p w14:paraId="5A269D05" w14:textId="77777777" w:rsidR="00771040" w:rsidRDefault="00771040">
            <w:proofErr w:type="spellStart"/>
            <w:r>
              <w:t>Thet</w:t>
            </w:r>
            <w:proofErr w:type="spellEnd"/>
            <w:r>
              <w:t xml:space="preserve"> er den Luther in den </w:t>
            </w:r>
            <w:proofErr w:type="spellStart"/>
            <w:r>
              <w:t>ban</w:t>
            </w:r>
            <w:proofErr w:type="spellEnd"/>
          </w:p>
        </w:tc>
      </w:tr>
      <w:tr w:rsidR="00771040" w14:paraId="4FFF98BC" w14:textId="77777777" w:rsidTr="00771040">
        <w:trPr>
          <w:tblCellSpacing w:w="15" w:type="dxa"/>
        </w:trPr>
        <w:tc>
          <w:tcPr>
            <w:tcW w:w="0" w:type="auto"/>
            <w:vAlign w:val="center"/>
            <w:hideMark/>
          </w:tcPr>
          <w:p w14:paraId="63AD3A2E" w14:textId="77777777" w:rsidR="00771040" w:rsidRDefault="00771040">
            <w:r>
              <w:t xml:space="preserve">Doctor </w:t>
            </w:r>
            <w:proofErr w:type="spellStart"/>
            <w:r>
              <w:t>mar</w:t>
            </w:r>
            <w:proofErr w:type="spellEnd"/>
          </w:p>
        </w:tc>
        <w:tc>
          <w:tcPr>
            <w:tcW w:w="0" w:type="auto"/>
            <w:vAlign w:val="center"/>
            <w:hideMark/>
          </w:tcPr>
          <w:p w14:paraId="079DE8FB" w14:textId="77777777" w:rsidR="00771040" w:rsidRDefault="00771040">
            <w:proofErr w:type="spellStart"/>
            <w:r>
              <w:t>Vnd</w:t>
            </w:r>
            <w:proofErr w:type="spellEnd"/>
            <w:r>
              <w:t xml:space="preserve"> alle die </w:t>
            </w:r>
            <w:proofErr w:type="spellStart"/>
            <w:r>
              <w:t>jm</w:t>
            </w:r>
            <w:proofErr w:type="spellEnd"/>
            <w:r>
              <w:t xml:space="preserve"> </w:t>
            </w:r>
            <w:proofErr w:type="spellStart"/>
            <w:r>
              <w:t>hiengen</w:t>
            </w:r>
            <w:proofErr w:type="spellEnd"/>
            <w:r>
              <w:t xml:space="preserve"> an</w:t>
            </w:r>
          </w:p>
        </w:tc>
      </w:tr>
      <w:tr w:rsidR="00771040" w14:paraId="58068F1A" w14:textId="77777777" w:rsidTr="00771040">
        <w:trPr>
          <w:tblCellSpacing w:w="15" w:type="dxa"/>
        </w:trPr>
        <w:tc>
          <w:tcPr>
            <w:tcW w:w="0" w:type="auto"/>
            <w:vAlign w:val="center"/>
            <w:hideMark/>
          </w:tcPr>
          <w:p w14:paraId="1B933CF1" w14:textId="77777777" w:rsidR="00771040" w:rsidRDefault="00771040">
            <w:proofErr w:type="spellStart"/>
            <w:r>
              <w:t>tini</w:t>
            </w:r>
            <w:proofErr w:type="spellEnd"/>
            <w:r>
              <w:t xml:space="preserve"> </w:t>
            </w:r>
            <w:proofErr w:type="spellStart"/>
            <w:r>
              <w:t>Lutthers</w:t>
            </w:r>
            <w:proofErr w:type="spellEnd"/>
          </w:p>
        </w:tc>
        <w:tc>
          <w:tcPr>
            <w:tcW w:w="0" w:type="auto"/>
            <w:vAlign w:val="center"/>
            <w:hideMark/>
          </w:tcPr>
          <w:p w14:paraId="7A959874" w14:textId="77777777" w:rsidR="00771040" w:rsidRDefault="00771040">
            <w:r>
              <w:t xml:space="preserve">On all verhör </w:t>
            </w:r>
            <w:proofErr w:type="spellStart"/>
            <w:r>
              <w:t>schrifft</w:t>
            </w:r>
            <w:proofErr w:type="spellEnd"/>
            <w:r>
              <w:t xml:space="preserve"> </w:t>
            </w:r>
            <w:proofErr w:type="spellStart"/>
            <w:r>
              <w:t>vnd</w:t>
            </w:r>
            <w:proofErr w:type="spellEnd"/>
            <w:r>
              <w:t xml:space="preserve"> </w:t>
            </w:r>
            <w:proofErr w:type="spellStart"/>
            <w:r>
              <w:t>probir</w:t>
            </w:r>
            <w:proofErr w:type="spellEnd"/>
          </w:p>
        </w:tc>
      </w:tr>
      <w:tr w:rsidR="00771040" w14:paraId="0CFA6ACC" w14:textId="77777777" w:rsidTr="00771040">
        <w:trPr>
          <w:tblCellSpacing w:w="15" w:type="dxa"/>
        </w:trPr>
        <w:tc>
          <w:tcPr>
            <w:tcW w:w="0" w:type="auto"/>
            <w:vMerge w:val="restart"/>
            <w:vAlign w:val="center"/>
            <w:hideMark/>
          </w:tcPr>
          <w:p w14:paraId="0EACC71E" w14:textId="77777777" w:rsidR="00771040" w:rsidRDefault="00771040">
            <w:r>
              <w:t xml:space="preserve">im xx. </w:t>
            </w:r>
            <w:proofErr w:type="spellStart"/>
            <w:r>
              <w:t>jar</w:t>
            </w:r>
            <w:proofErr w:type="spellEnd"/>
            <w:r>
              <w:t>.</w:t>
            </w:r>
          </w:p>
        </w:tc>
        <w:tc>
          <w:tcPr>
            <w:tcW w:w="0" w:type="auto"/>
            <w:vAlign w:val="center"/>
            <w:hideMark/>
          </w:tcPr>
          <w:p w14:paraId="155F883E" w14:textId="77777777" w:rsidR="00771040" w:rsidRDefault="00771040">
            <w:r>
              <w:t xml:space="preserve">Doch </w:t>
            </w:r>
            <w:proofErr w:type="spellStart"/>
            <w:r>
              <w:t>schryb</w:t>
            </w:r>
            <w:proofErr w:type="spellEnd"/>
            <w:r>
              <w:t xml:space="preserve"> Luther nur für </w:t>
            </w:r>
            <w:proofErr w:type="spellStart"/>
            <w:r>
              <w:t>vnd</w:t>
            </w:r>
            <w:proofErr w:type="spellEnd"/>
            <w:r>
              <w:t xml:space="preserve"> für</w:t>
            </w:r>
          </w:p>
        </w:tc>
      </w:tr>
      <w:tr w:rsidR="00771040" w14:paraId="1BD546A8" w14:textId="77777777" w:rsidTr="00771040">
        <w:trPr>
          <w:tblCellSpacing w:w="15" w:type="dxa"/>
        </w:trPr>
        <w:tc>
          <w:tcPr>
            <w:tcW w:w="0" w:type="auto"/>
            <w:vMerge/>
            <w:vAlign w:val="center"/>
            <w:hideMark/>
          </w:tcPr>
          <w:p w14:paraId="7DDFD764" w14:textId="77777777" w:rsidR="00771040" w:rsidRDefault="00771040">
            <w:pPr>
              <w:rPr>
                <w:szCs w:val="24"/>
              </w:rPr>
            </w:pPr>
          </w:p>
        </w:tc>
        <w:tc>
          <w:tcPr>
            <w:tcW w:w="0" w:type="auto"/>
            <w:vAlign w:val="center"/>
            <w:hideMark/>
          </w:tcPr>
          <w:p w14:paraId="0F571BE1" w14:textId="77777777" w:rsidR="00771040" w:rsidRDefault="00771040">
            <w:proofErr w:type="spellStart"/>
            <w:r>
              <w:t>Vnd</w:t>
            </w:r>
            <w:proofErr w:type="spellEnd"/>
            <w:r>
              <w:t xml:space="preserve"> ließ sich </w:t>
            </w:r>
            <w:proofErr w:type="spellStart"/>
            <w:r>
              <w:t>dise</w:t>
            </w:r>
            <w:proofErr w:type="spellEnd"/>
            <w:r>
              <w:t xml:space="preserve"> </w:t>
            </w:r>
            <w:proofErr w:type="spellStart"/>
            <w:r>
              <w:t>bull</w:t>
            </w:r>
            <w:proofErr w:type="spellEnd"/>
            <w:r>
              <w:t xml:space="preserve"> </w:t>
            </w:r>
            <w:proofErr w:type="spellStart"/>
            <w:r>
              <w:t>nit</w:t>
            </w:r>
            <w:proofErr w:type="spellEnd"/>
            <w:r>
              <w:t xml:space="preserve"> irren</w:t>
            </w:r>
          </w:p>
        </w:tc>
      </w:tr>
      <w:tr w:rsidR="00771040" w14:paraId="29A35856" w14:textId="77777777" w:rsidTr="00771040">
        <w:trPr>
          <w:tblCellSpacing w:w="15" w:type="dxa"/>
        </w:trPr>
        <w:tc>
          <w:tcPr>
            <w:tcW w:w="0" w:type="auto"/>
            <w:vMerge/>
            <w:vAlign w:val="center"/>
            <w:hideMark/>
          </w:tcPr>
          <w:p w14:paraId="60044C2F" w14:textId="77777777" w:rsidR="00771040" w:rsidRDefault="00771040">
            <w:pPr>
              <w:rPr>
                <w:szCs w:val="24"/>
              </w:rPr>
            </w:pPr>
          </w:p>
        </w:tc>
        <w:tc>
          <w:tcPr>
            <w:tcW w:w="0" w:type="auto"/>
            <w:vAlign w:val="center"/>
            <w:hideMark/>
          </w:tcPr>
          <w:p w14:paraId="1FEB86E9" w14:textId="77777777" w:rsidR="00771040" w:rsidRDefault="00771040">
            <w:r>
              <w:t xml:space="preserve">Da </w:t>
            </w:r>
            <w:proofErr w:type="spellStart"/>
            <w:r>
              <w:t>thet</w:t>
            </w:r>
            <w:proofErr w:type="spellEnd"/>
            <w:r>
              <w:t xml:space="preserve"> in der Kayser citieren</w:t>
            </w:r>
          </w:p>
        </w:tc>
      </w:tr>
      <w:tr w:rsidR="00771040" w14:paraId="04FA0143" w14:textId="77777777" w:rsidTr="00771040">
        <w:trPr>
          <w:tblCellSpacing w:w="15" w:type="dxa"/>
        </w:trPr>
        <w:tc>
          <w:tcPr>
            <w:tcW w:w="0" w:type="auto"/>
            <w:vAlign w:val="center"/>
            <w:hideMark/>
          </w:tcPr>
          <w:p w14:paraId="7A809DDA" w14:textId="77777777" w:rsidR="00771040" w:rsidRDefault="00771040">
            <w:r>
              <w:t>Handlung zu</w:t>
            </w:r>
          </w:p>
        </w:tc>
        <w:tc>
          <w:tcPr>
            <w:tcW w:w="0" w:type="auto"/>
            <w:vAlign w:val="center"/>
            <w:hideMark/>
          </w:tcPr>
          <w:p w14:paraId="3334A065" w14:textId="77777777" w:rsidR="00771040" w:rsidRDefault="00771040">
            <w:proofErr w:type="spellStart"/>
            <w:r>
              <w:t>Auff</w:t>
            </w:r>
            <w:proofErr w:type="spellEnd"/>
            <w:r>
              <w:t xml:space="preserve"> den </w:t>
            </w:r>
            <w:proofErr w:type="spellStart"/>
            <w:r>
              <w:t>Reychßtag</w:t>
            </w:r>
            <w:proofErr w:type="spellEnd"/>
            <w:r>
              <w:t xml:space="preserve"> hinab gen Wurms</w:t>
            </w:r>
          </w:p>
        </w:tc>
      </w:tr>
      <w:tr w:rsidR="00771040" w14:paraId="08F00074" w14:textId="77777777" w:rsidTr="00771040">
        <w:trPr>
          <w:tblCellSpacing w:w="15" w:type="dxa"/>
        </w:trPr>
        <w:tc>
          <w:tcPr>
            <w:tcW w:w="0" w:type="auto"/>
            <w:vAlign w:val="center"/>
            <w:hideMark/>
          </w:tcPr>
          <w:p w14:paraId="060F0E28" w14:textId="77777777" w:rsidR="00771040" w:rsidRDefault="00771040">
            <w:r>
              <w:t xml:space="preserve">Wurms im </w:t>
            </w:r>
          </w:p>
        </w:tc>
        <w:tc>
          <w:tcPr>
            <w:tcW w:w="0" w:type="auto"/>
            <w:vAlign w:val="center"/>
            <w:hideMark/>
          </w:tcPr>
          <w:p w14:paraId="0A9ECB75" w14:textId="77777777" w:rsidR="00771040" w:rsidRDefault="00771040">
            <w:r>
              <w:t xml:space="preserve">Da </w:t>
            </w:r>
            <w:proofErr w:type="spellStart"/>
            <w:r>
              <w:t>erlydt</w:t>
            </w:r>
            <w:proofErr w:type="spellEnd"/>
            <w:r>
              <w:t xml:space="preserve"> Luther </w:t>
            </w:r>
            <w:proofErr w:type="spellStart"/>
            <w:r>
              <w:t>vil</w:t>
            </w:r>
            <w:proofErr w:type="spellEnd"/>
            <w:r>
              <w:t xml:space="preserve"> des </w:t>
            </w:r>
            <w:proofErr w:type="spellStart"/>
            <w:r>
              <w:t>sturms</w:t>
            </w:r>
            <w:proofErr w:type="spellEnd"/>
          </w:p>
        </w:tc>
      </w:tr>
      <w:tr w:rsidR="00771040" w14:paraId="10951975" w14:textId="77777777" w:rsidTr="00771040">
        <w:trPr>
          <w:tblCellSpacing w:w="15" w:type="dxa"/>
        </w:trPr>
        <w:tc>
          <w:tcPr>
            <w:tcW w:w="0" w:type="auto"/>
            <w:vMerge w:val="restart"/>
            <w:vAlign w:val="center"/>
            <w:hideMark/>
          </w:tcPr>
          <w:p w14:paraId="7A4E1769" w14:textId="77777777" w:rsidR="00771040" w:rsidRDefault="00771040">
            <w:proofErr w:type="spellStart"/>
            <w:r>
              <w:t>xxj</w:t>
            </w:r>
            <w:proofErr w:type="spellEnd"/>
            <w:r>
              <w:t xml:space="preserve">. </w:t>
            </w:r>
            <w:proofErr w:type="spellStart"/>
            <w:r>
              <w:t>jar</w:t>
            </w:r>
            <w:proofErr w:type="spellEnd"/>
            <w:r>
              <w:t>.</w:t>
            </w:r>
          </w:p>
        </w:tc>
        <w:tc>
          <w:tcPr>
            <w:tcW w:w="0" w:type="auto"/>
            <w:vAlign w:val="center"/>
            <w:hideMark/>
          </w:tcPr>
          <w:p w14:paraId="20E51CF8" w14:textId="77777777" w:rsidR="00771040" w:rsidRDefault="00771040">
            <w:proofErr w:type="spellStart"/>
            <w:r>
              <w:t>Kurtzumb</w:t>
            </w:r>
            <w:proofErr w:type="spellEnd"/>
            <w:r>
              <w:t xml:space="preserve"> er </w:t>
            </w:r>
            <w:proofErr w:type="spellStart"/>
            <w:r>
              <w:t>solt</w:t>
            </w:r>
            <w:proofErr w:type="spellEnd"/>
            <w:r>
              <w:t xml:space="preserve"> nun </w:t>
            </w:r>
            <w:proofErr w:type="spellStart"/>
            <w:r>
              <w:t>Reuociern</w:t>
            </w:r>
            <w:proofErr w:type="spellEnd"/>
          </w:p>
        </w:tc>
      </w:tr>
      <w:tr w:rsidR="00771040" w14:paraId="0F18E671" w14:textId="77777777" w:rsidTr="00771040">
        <w:trPr>
          <w:tblCellSpacing w:w="15" w:type="dxa"/>
        </w:trPr>
        <w:tc>
          <w:tcPr>
            <w:tcW w:w="0" w:type="auto"/>
            <w:vMerge/>
            <w:vAlign w:val="center"/>
            <w:hideMark/>
          </w:tcPr>
          <w:p w14:paraId="42FE5C4B" w14:textId="77777777" w:rsidR="00771040" w:rsidRDefault="00771040">
            <w:pPr>
              <w:rPr>
                <w:szCs w:val="24"/>
              </w:rPr>
            </w:pPr>
          </w:p>
        </w:tc>
        <w:tc>
          <w:tcPr>
            <w:tcW w:w="0" w:type="auto"/>
            <w:vAlign w:val="center"/>
            <w:hideMark/>
          </w:tcPr>
          <w:p w14:paraId="33278B54" w14:textId="77777777" w:rsidR="00771040" w:rsidRDefault="00771040">
            <w:proofErr w:type="spellStart"/>
            <w:r>
              <w:t>Vnd</w:t>
            </w:r>
            <w:proofErr w:type="spellEnd"/>
            <w:r>
              <w:t xml:space="preserve"> </w:t>
            </w:r>
            <w:proofErr w:type="spellStart"/>
            <w:r>
              <w:t>wolt</w:t>
            </w:r>
            <w:proofErr w:type="spellEnd"/>
            <w:r>
              <w:t xml:space="preserve"> doch </w:t>
            </w:r>
            <w:proofErr w:type="spellStart"/>
            <w:r>
              <w:t>nyemandt</w:t>
            </w:r>
            <w:proofErr w:type="spellEnd"/>
            <w:r>
              <w:t xml:space="preserve"> </w:t>
            </w:r>
            <w:proofErr w:type="spellStart"/>
            <w:r>
              <w:t>disputiern</w:t>
            </w:r>
            <w:proofErr w:type="spellEnd"/>
          </w:p>
        </w:tc>
      </w:tr>
      <w:tr w:rsidR="00771040" w14:paraId="2030B840" w14:textId="77777777" w:rsidTr="00771040">
        <w:trPr>
          <w:tblCellSpacing w:w="15" w:type="dxa"/>
        </w:trPr>
        <w:tc>
          <w:tcPr>
            <w:tcW w:w="0" w:type="auto"/>
            <w:vMerge/>
            <w:vAlign w:val="center"/>
            <w:hideMark/>
          </w:tcPr>
          <w:p w14:paraId="494D371F" w14:textId="77777777" w:rsidR="00771040" w:rsidRDefault="00771040">
            <w:pPr>
              <w:rPr>
                <w:szCs w:val="24"/>
              </w:rPr>
            </w:pPr>
          </w:p>
        </w:tc>
        <w:tc>
          <w:tcPr>
            <w:tcW w:w="0" w:type="auto"/>
            <w:vAlign w:val="center"/>
            <w:hideMark/>
          </w:tcPr>
          <w:p w14:paraId="32487156" w14:textId="77777777" w:rsidR="00771040" w:rsidRDefault="00771040">
            <w:r>
              <w:t xml:space="preserve">Mit </w:t>
            </w:r>
            <w:proofErr w:type="spellStart"/>
            <w:r>
              <w:t>jm</w:t>
            </w:r>
            <w:proofErr w:type="spellEnd"/>
            <w:r>
              <w:t xml:space="preserve"> </w:t>
            </w:r>
            <w:proofErr w:type="spellStart"/>
            <w:r>
              <w:t>vnd</w:t>
            </w:r>
            <w:proofErr w:type="spellEnd"/>
            <w:r>
              <w:t xml:space="preserve"> </w:t>
            </w:r>
            <w:proofErr w:type="spellStart"/>
            <w:r>
              <w:t>jn</w:t>
            </w:r>
            <w:proofErr w:type="spellEnd"/>
            <w:r>
              <w:t xml:space="preserve"> zum </w:t>
            </w:r>
            <w:proofErr w:type="spellStart"/>
            <w:r>
              <w:t>ketzer</w:t>
            </w:r>
            <w:proofErr w:type="spellEnd"/>
            <w:r>
              <w:t xml:space="preserve"> machen</w:t>
            </w:r>
          </w:p>
        </w:tc>
      </w:tr>
      <w:tr w:rsidR="00771040" w14:paraId="0F5E05C1" w14:textId="77777777" w:rsidTr="00771040">
        <w:trPr>
          <w:tblCellSpacing w:w="15" w:type="dxa"/>
        </w:trPr>
        <w:tc>
          <w:tcPr>
            <w:tcW w:w="0" w:type="auto"/>
            <w:vMerge/>
            <w:vAlign w:val="center"/>
            <w:hideMark/>
          </w:tcPr>
          <w:p w14:paraId="08193816" w14:textId="77777777" w:rsidR="00771040" w:rsidRDefault="00771040">
            <w:pPr>
              <w:rPr>
                <w:szCs w:val="24"/>
              </w:rPr>
            </w:pPr>
          </w:p>
        </w:tc>
        <w:tc>
          <w:tcPr>
            <w:tcW w:w="0" w:type="auto"/>
            <w:vAlign w:val="center"/>
            <w:hideMark/>
          </w:tcPr>
          <w:p w14:paraId="4A894662" w14:textId="77777777" w:rsidR="00771040" w:rsidRDefault="00771040">
            <w:r>
              <w:t xml:space="preserve">Des </w:t>
            </w:r>
            <w:proofErr w:type="spellStart"/>
            <w:r>
              <w:t>blyb</w:t>
            </w:r>
            <w:proofErr w:type="spellEnd"/>
            <w:r>
              <w:t xml:space="preserve"> er bestendig in seyn </w:t>
            </w:r>
            <w:proofErr w:type="spellStart"/>
            <w:r>
              <w:t>sachen</w:t>
            </w:r>
            <w:proofErr w:type="spellEnd"/>
          </w:p>
        </w:tc>
      </w:tr>
      <w:tr w:rsidR="00771040" w14:paraId="40662F89" w14:textId="77777777" w:rsidTr="00771040">
        <w:trPr>
          <w:tblCellSpacing w:w="15" w:type="dxa"/>
        </w:trPr>
        <w:tc>
          <w:tcPr>
            <w:tcW w:w="0" w:type="auto"/>
            <w:vMerge/>
            <w:vAlign w:val="center"/>
            <w:hideMark/>
          </w:tcPr>
          <w:p w14:paraId="250F8306" w14:textId="77777777" w:rsidR="00771040" w:rsidRDefault="00771040">
            <w:pPr>
              <w:rPr>
                <w:szCs w:val="24"/>
              </w:rPr>
            </w:pPr>
          </w:p>
        </w:tc>
        <w:tc>
          <w:tcPr>
            <w:tcW w:w="0" w:type="auto"/>
            <w:vAlign w:val="center"/>
            <w:hideMark/>
          </w:tcPr>
          <w:p w14:paraId="5F2242B6" w14:textId="77777777" w:rsidR="00771040" w:rsidRDefault="00771040">
            <w:proofErr w:type="spellStart"/>
            <w:r>
              <w:t>Vnd</w:t>
            </w:r>
            <w:proofErr w:type="spellEnd"/>
            <w:r>
              <w:t xml:space="preserve"> gar </w:t>
            </w:r>
            <w:proofErr w:type="spellStart"/>
            <w:r>
              <w:t>kain</w:t>
            </w:r>
            <w:proofErr w:type="spellEnd"/>
            <w:r>
              <w:t xml:space="preserve"> </w:t>
            </w:r>
            <w:proofErr w:type="spellStart"/>
            <w:r>
              <w:t>wort</w:t>
            </w:r>
            <w:proofErr w:type="spellEnd"/>
            <w:r>
              <w:t xml:space="preserve"> </w:t>
            </w:r>
            <w:proofErr w:type="spellStart"/>
            <w:r>
              <w:t>nit</w:t>
            </w:r>
            <w:proofErr w:type="spellEnd"/>
            <w:r>
              <w:t xml:space="preserve"> wider </w:t>
            </w:r>
            <w:proofErr w:type="spellStart"/>
            <w:r>
              <w:t>rufft</w:t>
            </w:r>
            <w:proofErr w:type="spellEnd"/>
          </w:p>
        </w:tc>
      </w:tr>
      <w:tr w:rsidR="00771040" w14:paraId="733C5FC7" w14:textId="77777777" w:rsidTr="00771040">
        <w:trPr>
          <w:tblCellSpacing w:w="15" w:type="dxa"/>
        </w:trPr>
        <w:tc>
          <w:tcPr>
            <w:tcW w:w="0" w:type="auto"/>
            <w:vMerge/>
            <w:vAlign w:val="center"/>
            <w:hideMark/>
          </w:tcPr>
          <w:p w14:paraId="2B3A786E" w14:textId="77777777" w:rsidR="00771040" w:rsidRDefault="00771040">
            <w:pPr>
              <w:rPr>
                <w:szCs w:val="24"/>
              </w:rPr>
            </w:pPr>
          </w:p>
        </w:tc>
        <w:tc>
          <w:tcPr>
            <w:tcW w:w="0" w:type="auto"/>
            <w:vAlign w:val="center"/>
            <w:hideMark/>
          </w:tcPr>
          <w:p w14:paraId="7D2AEFBF" w14:textId="77777777" w:rsidR="00771040" w:rsidRDefault="00771040">
            <w:r>
              <w:t xml:space="preserve">Wann es war </w:t>
            </w:r>
            <w:proofErr w:type="spellStart"/>
            <w:r>
              <w:t>ye</w:t>
            </w:r>
            <w:proofErr w:type="spellEnd"/>
            <w:r>
              <w:t xml:space="preserve"> all sein </w:t>
            </w:r>
            <w:proofErr w:type="spellStart"/>
            <w:r>
              <w:t>geschrifft</w:t>
            </w:r>
            <w:proofErr w:type="spellEnd"/>
          </w:p>
        </w:tc>
      </w:tr>
      <w:tr w:rsidR="00771040" w14:paraId="1A86AD9A" w14:textId="77777777" w:rsidTr="00771040">
        <w:trPr>
          <w:tblCellSpacing w:w="15" w:type="dxa"/>
        </w:trPr>
        <w:tc>
          <w:tcPr>
            <w:tcW w:w="0" w:type="auto"/>
            <w:vMerge/>
            <w:vAlign w:val="center"/>
            <w:hideMark/>
          </w:tcPr>
          <w:p w14:paraId="6E335CFC" w14:textId="77777777" w:rsidR="00771040" w:rsidRDefault="00771040">
            <w:pPr>
              <w:rPr>
                <w:szCs w:val="24"/>
              </w:rPr>
            </w:pPr>
          </w:p>
        </w:tc>
        <w:tc>
          <w:tcPr>
            <w:tcW w:w="0" w:type="auto"/>
            <w:vAlign w:val="center"/>
            <w:hideMark/>
          </w:tcPr>
          <w:p w14:paraId="43832DF3" w14:textId="77777777" w:rsidR="00771040" w:rsidRDefault="00771040">
            <w:proofErr w:type="spellStart"/>
            <w:r>
              <w:t>Ewangelisch</w:t>
            </w:r>
            <w:proofErr w:type="spellEnd"/>
            <w:r>
              <w:t xml:space="preserve"> Apostolisch</w:t>
            </w:r>
          </w:p>
        </w:tc>
      </w:tr>
      <w:tr w:rsidR="00771040" w14:paraId="42DCA9CB" w14:textId="77777777" w:rsidTr="00771040">
        <w:trPr>
          <w:tblCellSpacing w:w="15" w:type="dxa"/>
        </w:trPr>
        <w:tc>
          <w:tcPr>
            <w:tcW w:w="0" w:type="auto"/>
            <w:vMerge/>
            <w:vAlign w:val="center"/>
            <w:hideMark/>
          </w:tcPr>
          <w:p w14:paraId="3BBEBD1F" w14:textId="77777777" w:rsidR="00771040" w:rsidRDefault="00771040">
            <w:pPr>
              <w:rPr>
                <w:szCs w:val="24"/>
              </w:rPr>
            </w:pPr>
          </w:p>
        </w:tc>
        <w:tc>
          <w:tcPr>
            <w:tcW w:w="0" w:type="auto"/>
            <w:vAlign w:val="center"/>
            <w:hideMark/>
          </w:tcPr>
          <w:p w14:paraId="1F6A0F60" w14:textId="77777777" w:rsidR="00771040" w:rsidRDefault="00771040">
            <w:r>
              <w:t xml:space="preserve">Deß schied er ab </w:t>
            </w:r>
            <w:proofErr w:type="spellStart"/>
            <w:r>
              <w:t>frölich</w:t>
            </w:r>
            <w:proofErr w:type="spellEnd"/>
            <w:r>
              <w:t xml:space="preserve"> </w:t>
            </w:r>
            <w:proofErr w:type="spellStart"/>
            <w:r>
              <w:t>vnd</w:t>
            </w:r>
            <w:proofErr w:type="spellEnd"/>
            <w:r>
              <w:t xml:space="preserve"> frisch</w:t>
            </w:r>
          </w:p>
        </w:tc>
      </w:tr>
      <w:tr w:rsidR="00771040" w14:paraId="710BE227" w14:textId="77777777" w:rsidTr="00771040">
        <w:trPr>
          <w:tblCellSpacing w:w="15" w:type="dxa"/>
        </w:trPr>
        <w:tc>
          <w:tcPr>
            <w:tcW w:w="0" w:type="auto"/>
            <w:vMerge/>
            <w:vAlign w:val="center"/>
            <w:hideMark/>
          </w:tcPr>
          <w:p w14:paraId="266ABB5F" w14:textId="77777777" w:rsidR="00771040" w:rsidRDefault="00771040">
            <w:pPr>
              <w:rPr>
                <w:szCs w:val="24"/>
              </w:rPr>
            </w:pPr>
          </w:p>
        </w:tc>
        <w:tc>
          <w:tcPr>
            <w:tcW w:w="0" w:type="auto"/>
            <w:vAlign w:val="center"/>
            <w:hideMark/>
          </w:tcPr>
          <w:p w14:paraId="67A2F131" w14:textId="77777777" w:rsidR="00771040" w:rsidRDefault="00771040">
            <w:proofErr w:type="spellStart"/>
            <w:r>
              <w:t>Vnd</w:t>
            </w:r>
            <w:proofErr w:type="spellEnd"/>
            <w:r>
              <w:t xml:space="preserve"> ließ sich </w:t>
            </w:r>
            <w:proofErr w:type="spellStart"/>
            <w:r>
              <w:t>kain</w:t>
            </w:r>
            <w:proofErr w:type="spellEnd"/>
            <w:r>
              <w:t xml:space="preserve"> </w:t>
            </w:r>
            <w:proofErr w:type="spellStart"/>
            <w:r>
              <w:t>mandat</w:t>
            </w:r>
            <w:proofErr w:type="spellEnd"/>
            <w:r>
              <w:t xml:space="preserve"> abschrecken</w:t>
            </w:r>
          </w:p>
        </w:tc>
      </w:tr>
      <w:tr w:rsidR="00771040" w14:paraId="24D094FE" w14:textId="77777777" w:rsidTr="00771040">
        <w:trPr>
          <w:tblCellSpacing w:w="15" w:type="dxa"/>
        </w:trPr>
        <w:tc>
          <w:tcPr>
            <w:tcW w:w="0" w:type="auto"/>
            <w:vAlign w:val="center"/>
            <w:hideMark/>
          </w:tcPr>
          <w:p w14:paraId="6FEFEDF2" w14:textId="77777777" w:rsidR="00771040" w:rsidRDefault="00771040">
            <w:r>
              <w:t xml:space="preserve">Wer </w:t>
            </w:r>
            <w:proofErr w:type="spellStart"/>
            <w:r>
              <w:t>dz</w:t>
            </w:r>
            <w:proofErr w:type="spellEnd"/>
            <w:r>
              <w:t xml:space="preserve"> wild</w:t>
            </w:r>
          </w:p>
        </w:tc>
        <w:tc>
          <w:tcPr>
            <w:tcW w:w="0" w:type="auto"/>
            <w:vAlign w:val="center"/>
            <w:hideMark/>
          </w:tcPr>
          <w:p w14:paraId="62885FD0" w14:textId="77777777" w:rsidR="00771040" w:rsidRDefault="00771040">
            <w:r>
              <w:t xml:space="preserve">Das wilde </w:t>
            </w:r>
            <w:proofErr w:type="spellStart"/>
            <w:r>
              <w:t>schweyn</w:t>
            </w:r>
            <w:proofErr w:type="spellEnd"/>
            <w:r>
              <w:t xml:space="preserve"> </w:t>
            </w:r>
            <w:proofErr w:type="spellStart"/>
            <w:r>
              <w:t>deüt</w:t>
            </w:r>
            <w:proofErr w:type="spellEnd"/>
            <w:r>
              <w:t xml:space="preserve"> Doctor Ecken</w:t>
            </w:r>
          </w:p>
        </w:tc>
      </w:tr>
      <w:tr w:rsidR="00771040" w14:paraId="63C9FFC0" w14:textId="77777777" w:rsidTr="00771040">
        <w:trPr>
          <w:tblCellSpacing w:w="15" w:type="dxa"/>
        </w:trPr>
        <w:tc>
          <w:tcPr>
            <w:tcW w:w="0" w:type="auto"/>
            <w:vAlign w:val="center"/>
            <w:hideMark/>
          </w:tcPr>
          <w:p w14:paraId="70F0935C" w14:textId="77777777" w:rsidR="00771040" w:rsidRDefault="00771040">
            <w:proofErr w:type="spellStart"/>
            <w:r>
              <w:t>schweyn</w:t>
            </w:r>
            <w:proofErr w:type="spellEnd"/>
            <w:r>
              <w:t xml:space="preserve"> sey.</w:t>
            </w:r>
          </w:p>
        </w:tc>
        <w:tc>
          <w:tcPr>
            <w:tcW w:w="0" w:type="auto"/>
            <w:vAlign w:val="center"/>
            <w:hideMark/>
          </w:tcPr>
          <w:p w14:paraId="58522E60" w14:textId="77777777" w:rsidR="00771040" w:rsidRDefault="00771040">
            <w:r>
              <w:t xml:space="preserve">Der vor zu </w:t>
            </w:r>
            <w:proofErr w:type="spellStart"/>
            <w:r>
              <w:t>Leyptzig</w:t>
            </w:r>
            <w:proofErr w:type="spellEnd"/>
            <w:r>
              <w:t xml:space="preserve"> wider </w:t>
            </w:r>
            <w:proofErr w:type="spellStart"/>
            <w:r>
              <w:t>jn</w:t>
            </w:r>
            <w:proofErr w:type="spellEnd"/>
            <w:r>
              <w:t xml:space="preserve"> facht</w:t>
            </w:r>
          </w:p>
        </w:tc>
      </w:tr>
      <w:tr w:rsidR="00771040" w14:paraId="6D717474" w14:textId="77777777" w:rsidTr="00771040">
        <w:trPr>
          <w:tblCellSpacing w:w="15" w:type="dxa"/>
        </w:trPr>
        <w:tc>
          <w:tcPr>
            <w:tcW w:w="0" w:type="auto"/>
            <w:vAlign w:val="center"/>
            <w:hideMark/>
          </w:tcPr>
          <w:p w14:paraId="576551A6" w14:textId="77777777" w:rsidR="00771040" w:rsidRDefault="00771040">
            <w:r>
              <w:t>Wer der bock</w:t>
            </w:r>
          </w:p>
        </w:tc>
        <w:tc>
          <w:tcPr>
            <w:tcW w:w="0" w:type="auto"/>
            <w:vAlign w:val="center"/>
            <w:hideMark/>
          </w:tcPr>
          <w:p w14:paraId="64FA3288" w14:textId="77777777" w:rsidR="00771040" w:rsidRDefault="00771040">
            <w:proofErr w:type="spellStart"/>
            <w:r>
              <w:t>Vnd</w:t>
            </w:r>
            <w:proofErr w:type="spellEnd"/>
            <w:r>
              <w:t xml:space="preserve"> </w:t>
            </w:r>
            <w:proofErr w:type="spellStart"/>
            <w:r>
              <w:t>vil</w:t>
            </w:r>
            <w:proofErr w:type="spellEnd"/>
            <w:r>
              <w:t xml:space="preserve"> grober </w:t>
            </w:r>
            <w:proofErr w:type="spellStart"/>
            <w:r>
              <w:t>Sew</w:t>
            </w:r>
            <w:proofErr w:type="spellEnd"/>
            <w:r>
              <w:t xml:space="preserve"> </w:t>
            </w:r>
            <w:proofErr w:type="spellStart"/>
            <w:r>
              <w:t>daruon</w:t>
            </w:r>
            <w:proofErr w:type="spellEnd"/>
            <w:r>
              <w:t xml:space="preserve"> bracht</w:t>
            </w:r>
          </w:p>
        </w:tc>
      </w:tr>
      <w:tr w:rsidR="00771040" w14:paraId="14F0E6DE" w14:textId="77777777" w:rsidTr="00771040">
        <w:trPr>
          <w:tblCellSpacing w:w="15" w:type="dxa"/>
        </w:trPr>
        <w:tc>
          <w:tcPr>
            <w:tcW w:w="0" w:type="auto"/>
            <w:vAlign w:val="center"/>
            <w:hideMark/>
          </w:tcPr>
          <w:p w14:paraId="348D794E" w14:textId="77777777" w:rsidR="00771040" w:rsidRDefault="00771040">
            <w:r>
              <w:t>sey.</w:t>
            </w:r>
          </w:p>
        </w:tc>
        <w:tc>
          <w:tcPr>
            <w:tcW w:w="0" w:type="auto"/>
            <w:vAlign w:val="center"/>
            <w:hideMark/>
          </w:tcPr>
          <w:p w14:paraId="32738638" w14:textId="77777777" w:rsidR="00771040" w:rsidRDefault="00771040">
            <w:r>
              <w:t xml:space="preserve">Der Bock </w:t>
            </w:r>
            <w:proofErr w:type="spellStart"/>
            <w:r>
              <w:t>bedeüttet</w:t>
            </w:r>
            <w:proofErr w:type="spellEnd"/>
            <w:r>
              <w:t xml:space="preserve"> den Emser</w:t>
            </w:r>
          </w:p>
        </w:tc>
      </w:tr>
      <w:tr w:rsidR="00771040" w14:paraId="6BF95245" w14:textId="77777777" w:rsidTr="00771040">
        <w:trPr>
          <w:tblCellSpacing w:w="15" w:type="dxa"/>
        </w:trPr>
        <w:tc>
          <w:tcPr>
            <w:tcW w:w="0" w:type="auto"/>
            <w:vAlign w:val="center"/>
            <w:hideMark/>
          </w:tcPr>
          <w:p w14:paraId="78D581ED" w14:textId="77777777" w:rsidR="00771040" w:rsidRDefault="00771040">
            <w:r>
              <w:t>Wer die Katz</w:t>
            </w:r>
          </w:p>
        </w:tc>
        <w:tc>
          <w:tcPr>
            <w:tcW w:w="0" w:type="auto"/>
            <w:vAlign w:val="center"/>
            <w:hideMark/>
          </w:tcPr>
          <w:p w14:paraId="31E6528A" w14:textId="77777777" w:rsidR="00771040" w:rsidRDefault="00771040">
            <w:r>
              <w:t xml:space="preserve">Der ist aller </w:t>
            </w:r>
            <w:proofErr w:type="spellStart"/>
            <w:r>
              <w:t>Nunnen</w:t>
            </w:r>
            <w:proofErr w:type="spellEnd"/>
            <w:r>
              <w:t xml:space="preserve"> </w:t>
            </w:r>
            <w:proofErr w:type="spellStart"/>
            <w:r>
              <w:t>tröster</w:t>
            </w:r>
            <w:proofErr w:type="spellEnd"/>
          </w:p>
        </w:tc>
      </w:tr>
      <w:tr w:rsidR="00771040" w14:paraId="03885E05" w14:textId="77777777" w:rsidTr="00771040">
        <w:trPr>
          <w:tblCellSpacing w:w="15" w:type="dxa"/>
        </w:trPr>
        <w:tc>
          <w:tcPr>
            <w:tcW w:w="0" w:type="auto"/>
            <w:vAlign w:val="center"/>
            <w:hideMark/>
          </w:tcPr>
          <w:p w14:paraId="56D60E9C" w14:textId="77777777" w:rsidR="00771040" w:rsidRDefault="00771040">
            <w:r>
              <w:t>sey.</w:t>
            </w:r>
          </w:p>
        </w:tc>
        <w:tc>
          <w:tcPr>
            <w:tcW w:w="0" w:type="auto"/>
            <w:vAlign w:val="center"/>
            <w:hideMark/>
          </w:tcPr>
          <w:p w14:paraId="6CFB6616" w14:textId="77777777" w:rsidR="00771040" w:rsidRDefault="00771040">
            <w:r>
              <w:t xml:space="preserve">So </w:t>
            </w:r>
            <w:proofErr w:type="spellStart"/>
            <w:r>
              <w:t>bedeüttet</w:t>
            </w:r>
            <w:proofErr w:type="spellEnd"/>
            <w:r>
              <w:t xml:space="preserve"> die Ratz den Murner</w:t>
            </w:r>
          </w:p>
        </w:tc>
      </w:tr>
      <w:tr w:rsidR="00771040" w14:paraId="2244DCB4" w14:textId="77777777" w:rsidTr="00771040">
        <w:trPr>
          <w:tblCellSpacing w:w="15" w:type="dxa"/>
        </w:trPr>
        <w:tc>
          <w:tcPr>
            <w:tcW w:w="0" w:type="auto"/>
            <w:vAlign w:val="center"/>
            <w:hideMark/>
          </w:tcPr>
          <w:p w14:paraId="218B9B64" w14:textId="77777777" w:rsidR="00771040" w:rsidRDefault="00771040">
            <w:r>
              <w:t>Wer d' Wald</w:t>
            </w:r>
          </w:p>
        </w:tc>
        <w:tc>
          <w:tcPr>
            <w:tcW w:w="0" w:type="auto"/>
            <w:vAlign w:val="center"/>
            <w:hideMark/>
          </w:tcPr>
          <w:p w14:paraId="03D5204D" w14:textId="77777777" w:rsidR="00771040" w:rsidRDefault="00771040">
            <w:r>
              <w:t xml:space="preserve">Des </w:t>
            </w:r>
            <w:proofErr w:type="spellStart"/>
            <w:r>
              <w:t>Bapstes</w:t>
            </w:r>
            <w:proofErr w:type="spellEnd"/>
            <w:r>
              <w:t xml:space="preserve"> </w:t>
            </w:r>
            <w:proofErr w:type="spellStart"/>
            <w:r>
              <w:t>mauser</w:t>
            </w:r>
            <w:proofErr w:type="spellEnd"/>
            <w:r>
              <w:t xml:space="preserve"> </w:t>
            </w:r>
            <w:proofErr w:type="spellStart"/>
            <w:r>
              <w:t>wachter</w:t>
            </w:r>
            <w:proofErr w:type="spellEnd"/>
            <w:r>
              <w:t xml:space="preserve"> </w:t>
            </w:r>
            <w:proofErr w:type="spellStart"/>
            <w:r>
              <w:t>turner</w:t>
            </w:r>
            <w:proofErr w:type="spellEnd"/>
          </w:p>
        </w:tc>
      </w:tr>
      <w:tr w:rsidR="00771040" w14:paraId="175544D2" w14:textId="77777777" w:rsidTr="00771040">
        <w:trPr>
          <w:tblCellSpacing w:w="15" w:type="dxa"/>
        </w:trPr>
        <w:tc>
          <w:tcPr>
            <w:tcW w:w="0" w:type="auto"/>
            <w:vMerge w:val="restart"/>
            <w:vAlign w:val="center"/>
            <w:hideMark/>
          </w:tcPr>
          <w:p w14:paraId="46D397BE" w14:textId="77777777" w:rsidR="00771040" w:rsidRDefault="00771040">
            <w:r>
              <w:t>Esel sey.</w:t>
            </w:r>
          </w:p>
        </w:tc>
        <w:tc>
          <w:tcPr>
            <w:tcW w:w="0" w:type="auto"/>
            <w:vAlign w:val="center"/>
            <w:hideMark/>
          </w:tcPr>
          <w:p w14:paraId="3E713043" w14:textId="77777777" w:rsidR="00771040" w:rsidRDefault="00771040">
            <w:r>
              <w:t xml:space="preserve">Der </w:t>
            </w:r>
            <w:proofErr w:type="spellStart"/>
            <w:r>
              <w:t>waldtesel</w:t>
            </w:r>
            <w:proofErr w:type="spellEnd"/>
            <w:r>
              <w:t xml:space="preserve"> den </w:t>
            </w:r>
            <w:proofErr w:type="spellStart"/>
            <w:r>
              <w:t>Parfüsser</w:t>
            </w:r>
            <w:proofErr w:type="spellEnd"/>
          </w:p>
        </w:tc>
      </w:tr>
      <w:tr w:rsidR="00771040" w14:paraId="5A6996EE" w14:textId="77777777" w:rsidTr="00771040">
        <w:trPr>
          <w:tblCellSpacing w:w="15" w:type="dxa"/>
        </w:trPr>
        <w:tc>
          <w:tcPr>
            <w:tcW w:w="0" w:type="auto"/>
            <w:vMerge/>
            <w:vAlign w:val="center"/>
            <w:hideMark/>
          </w:tcPr>
          <w:p w14:paraId="3D3DF4E5" w14:textId="77777777" w:rsidR="00771040" w:rsidRDefault="00771040">
            <w:pPr>
              <w:rPr>
                <w:szCs w:val="24"/>
              </w:rPr>
            </w:pPr>
          </w:p>
        </w:tc>
        <w:tc>
          <w:tcPr>
            <w:tcW w:w="0" w:type="auto"/>
            <w:vAlign w:val="center"/>
            <w:hideMark/>
          </w:tcPr>
          <w:p w14:paraId="0CE8CF69" w14:textId="77777777" w:rsidR="00771040" w:rsidRDefault="00771040">
            <w:r>
              <w:t xml:space="preserve">Zu </w:t>
            </w:r>
            <w:proofErr w:type="spellStart"/>
            <w:r>
              <w:t>Leiptzig</w:t>
            </w:r>
            <w:proofErr w:type="spellEnd"/>
            <w:r>
              <w:t xml:space="preserve"> den groben </w:t>
            </w:r>
            <w:proofErr w:type="spellStart"/>
            <w:r>
              <w:t>leßmayster</w:t>
            </w:r>
            <w:proofErr w:type="spellEnd"/>
          </w:p>
        </w:tc>
      </w:tr>
      <w:tr w:rsidR="00771040" w14:paraId="1BD5C114" w14:textId="77777777" w:rsidTr="00771040">
        <w:trPr>
          <w:tblCellSpacing w:w="15" w:type="dxa"/>
        </w:trPr>
        <w:tc>
          <w:tcPr>
            <w:tcW w:w="0" w:type="auto"/>
            <w:vAlign w:val="center"/>
            <w:hideMark/>
          </w:tcPr>
          <w:p w14:paraId="1FD0139C" w14:textId="77777777" w:rsidR="00771040" w:rsidRDefault="00771040">
            <w:r>
              <w:t xml:space="preserve">wer d' </w:t>
            </w:r>
            <w:proofErr w:type="spellStart"/>
            <w:r>
              <w:t>schneck</w:t>
            </w:r>
            <w:proofErr w:type="spellEnd"/>
          </w:p>
        </w:tc>
        <w:tc>
          <w:tcPr>
            <w:tcW w:w="0" w:type="auto"/>
            <w:vAlign w:val="center"/>
            <w:hideMark/>
          </w:tcPr>
          <w:p w14:paraId="0C8D17C6" w14:textId="77777777" w:rsidR="00771040" w:rsidRDefault="00771040">
            <w:r>
              <w:t xml:space="preserve">So </w:t>
            </w:r>
            <w:proofErr w:type="spellStart"/>
            <w:r>
              <w:t>deüt</w:t>
            </w:r>
            <w:proofErr w:type="spellEnd"/>
            <w:r>
              <w:t xml:space="preserve"> der Schneck den </w:t>
            </w:r>
            <w:proofErr w:type="spellStart"/>
            <w:r>
              <w:t>Cocleum</w:t>
            </w:r>
            <w:proofErr w:type="spellEnd"/>
          </w:p>
        </w:tc>
      </w:tr>
      <w:tr w:rsidR="00771040" w14:paraId="043B01D5" w14:textId="77777777" w:rsidTr="00771040">
        <w:trPr>
          <w:tblCellSpacing w:w="15" w:type="dxa"/>
        </w:trPr>
        <w:tc>
          <w:tcPr>
            <w:tcW w:w="0" w:type="auto"/>
            <w:vMerge w:val="restart"/>
            <w:vAlign w:val="center"/>
            <w:hideMark/>
          </w:tcPr>
          <w:p w14:paraId="725CCDF1" w14:textId="77777777" w:rsidR="00771040" w:rsidRDefault="00771040">
            <w:r>
              <w:t>sey</w:t>
            </w:r>
          </w:p>
        </w:tc>
        <w:tc>
          <w:tcPr>
            <w:tcW w:w="0" w:type="auto"/>
            <w:vAlign w:val="center"/>
            <w:hideMark/>
          </w:tcPr>
          <w:p w14:paraId="6D5580CC" w14:textId="77777777" w:rsidR="00771040" w:rsidRDefault="00771040">
            <w:r>
              <w:t xml:space="preserve">Die </w:t>
            </w:r>
            <w:proofErr w:type="spellStart"/>
            <w:r>
              <w:t>fünff</w:t>
            </w:r>
            <w:proofErr w:type="spellEnd"/>
            <w:r>
              <w:t xml:space="preserve"> </w:t>
            </w:r>
            <w:proofErr w:type="spellStart"/>
            <w:r>
              <w:t>vnd</w:t>
            </w:r>
            <w:proofErr w:type="spellEnd"/>
            <w:r>
              <w:t xml:space="preserve"> </w:t>
            </w:r>
            <w:proofErr w:type="spellStart"/>
            <w:r>
              <w:t>sunst</w:t>
            </w:r>
            <w:proofErr w:type="spellEnd"/>
            <w:r>
              <w:t xml:space="preserve"> </w:t>
            </w:r>
            <w:proofErr w:type="spellStart"/>
            <w:r>
              <w:t>vil</w:t>
            </w:r>
            <w:proofErr w:type="spellEnd"/>
            <w:r>
              <w:t xml:space="preserve"> in der summ</w:t>
            </w:r>
          </w:p>
        </w:tc>
      </w:tr>
      <w:tr w:rsidR="00771040" w14:paraId="02449473" w14:textId="77777777" w:rsidTr="00771040">
        <w:trPr>
          <w:tblCellSpacing w:w="15" w:type="dxa"/>
        </w:trPr>
        <w:tc>
          <w:tcPr>
            <w:tcW w:w="0" w:type="auto"/>
            <w:vMerge/>
            <w:vAlign w:val="center"/>
            <w:hideMark/>
          </w:tcPr>
          <w:p w14:paraId="66C1F542" w14:textId="77777777" w:rsidR="00771040" w:rsidRDefault="00771040">
            <w:pPr>
              <w:rPr>
                <w:szCs w:val="24"/>
              </w:rPr>
            </w:pPr>
          </w:p>
        </w:tc>
        <w:tc>
          <w:tcPr>
            <w:tcW w:w="0" w:type="auto"/>
            <w:vAlign w:val="center"/>
            <w:hideMark/>
          </w:tcPr>
          <w:p w14:paraId="39EADD9D" w14:textId="77777777" w:rsidR="00771040" w:rsidRDefault="00771040">
            <w:proofErr w:type="spellStart"/>
            <w:r>
              <w:t>Hond</w:t>
            </w:r>
            <w:proofErr w:type="spellEnd"/>
            <w:r>
              <w:t xml:space="preserve"> lang wider </w:t>
            </w:r>
            <w:proofErr w:type="spellStart"/>
            <w:r>
              <w:t>Lutherum</w:t>
            </w:r>
            <w:proofErr w:type="spellEnd"/>
            <w:r>
              <w:t xml:space="preserve"> </w:t>
            </w:r>
            <w:proofErr w:type="spellStart"/>
            <w:r>
              <w:t>geschriben</w:t>
            </w:r>
            <w:proofErr w:type="spellEnd"/>
          </w:p>
        </w:tc>
      </w:tr>
      <w:tr w:rsidR="00771040" w14:paraId="5A9A09FC" w14:textId="77777777" w:rsidTr="00771040">
        <w:trPr>
          <w:tblCellSpacing w:w="15" w:type="dxa"/>
        </w:trPr>
        <w:tc>
          <w:tcPr>
            <w:tcW w:w="0" w:type="auto"/>
            <w:vMerge/>
            <w:vAlign w:val="center"/>
            <w:hideMark/>
          </w:tcPr>
          <w:p w14:paraId="1BFFAD09" w14:textId="77777777" w:rsidR="00771040" w:rsidRDefault="00771040">
            <w:pPr>
              <w:rPr>
                <w:szCs w:val="24"/>
              </w:rPr>
            </w:pPr>
          </w:p>
        </w:tc>
        <w:tc>
          <w:tcPr>
            <w:tcW w:w="0" w:type="auto"/>
            <w:vAlign w:val="center"/>
            <w:hideMark/>
          </w:tcPr>
          <w:p w14:paraId="3A9E0106" w14:textId="77777777" w:rsidR="00771040" w:rsidRDefault="00771040">
            <w:r>
              <w:t xml:space="preserve">Die </w:t>
            </w:r>
            <w:proofErr w:type="spellStart"/>
            <w:r>
              <w:t>hatt</w:t>
            </w:r>
            <w:proofErr w:type="spellEnd"/>
            <w:r>
              <w:t xml:space="preserve"> er alle von </w:t>
            </w:r>
            <w:proofErr w:type="spellStart"/>
            <w:r>
              <w:t>jm</w:t>
            </w:r>
            <w:proofErr w:type="spellEnd"/>
            <w:r>
              <w:t xml:space="preserve"> </w:t>
            </w:r>
            <w:proofErr w:type="spellStart"/>
            <w:r>
              <w:t>tryben</w:t>
            </w:r>
            <w:proofErr w:type="spellEnd"/>
          </w:p>
        </w:tc>
      </w:tr>
      <w:tr w:rsidR="00771040" w14:paraId="63432131" w14:textId="77777777" w:rsidTr="00771040">
        <w:trPr>
          <w:tblCellSpacing w:w="15" w:type="dxa"/>
        </w:trPr>
        <w:tc>
          <w:tcPr>
            <w:tcW w:w="0" w:type="auto"/>
            <w:vAlign w:val="center"/>
            <w:hideMark/>
          </w:tcPr>
          <w:p w14:paraId="627DFB56" w14:textId="77777777" w:rsidR="00771040" w:rsidRDefault="00771040">
            <w:r>
              <w:t xml:space="preserve">Das </w:t>
            </w:r>
            <w:proofErr w:type="spellStart"/>
            <w:r>
              <w:t>Türcken</w:t>
            </w:r>
            <w:proofErr w:type="spellEnd"/>
          </w:p>
        </w:tc>
        <w:tc>
          <w:tcPr>
            <w:tcW w:w="0" w:type="auto"/>
            <w:vAlign w:val="center"/>
            <w:hideMark/>
          </w:tcPr>
          <w:p w14:paraId="161FF693" w14:textId="77777777" w:rsidR="00771040" w:rsidRDefault="00771040">
            <w:r>
              <w:t xml:space="preserve">Wann </w:t>
            </w:r>
            <w:proofErr w:type="spellStart"/>
            <w:r>
              <w:t>jr</w:t>
            </w:r>
            <w:proofErr w:type="spellEnd"/>
            <w:r>
              <w:t xml:space="preserve"> </w:t>
            </w:r>
            <w:proofErr w:type="spellStart"/>
            <w:r>
              <w:t>schreyben</w:t>
            </w:r>
            <w:proofErr w:type="spellEnd"/>
            <w:r>
              <w:t xml:space="preserve"> </w:t>
            </w:r>
            <w:proofErr w:type="spellStart"/>
            <w:r>
              <w:t>het</w:t>
            </w:r>
            <w:proofErr w:type="spellEnd"/>
            <w:r>
              <w:t xml:space="preserve"> </w:t>
            </w:r>
            <w:proofErr w:type="spellStart"/>
            <w:r>
              <w:t>kainen</w:t>
            </w:r>
            <w:proofErr w:type="spellEnd"/>
            <w:r>
              <w:t xml:space="preserve"> </w:t>
            </w:r>
            <w:proofErr w:type="spellStart"/>
            <w:r>
              <w:t>grund</w:t>
            </w:r>
            <w:proofErr w:type="spellEnd"/>
          </w:p>
        </w:tc>
      </w:tr>
      <w:tr w:rsidR="00771040" w14:paraId="2D764681" w14:textId="77777777" w:rsidTr="00771040">
        <w:trPr>
          <w:tblCellSpacing w:w="15" w:type="dxa"/>
        </w:trPr>
        <w:tc>
          <w:tcPr>
            <w:tcW w:w="0" w:type="auto"/>
            <w:vAlign w:val="center"/>
            <w:hideMark/>
          </w:tcPr>
          <w:p w14:paraId="215D530F" w14:textId="77777777" w:rsidR="00771040" w:rsidRDefault="00771040">
            <w:r>
              <w:t>Regiment hat</w:t>
            </w:r>
          </w:p>
        </w:tc>
        <w:tc>
          <w:tcPr>
            <w:tcW w:w="0" w:type="auto"/>
            <w:vAlign w:val="center"/>
            <w:hideMark/>
          </w:tcPr>
          <w:p w14:paraId="14481C67" w14:textId="77777777" w:rsidR="00771040" w:rsidRDefault="00771040">
            <w:r>
              <w:t xml:space="preserve">Nur </w:t>
            </w:r>
            <w:proofErr w:type="spellStart"/>
            <w:r>
              <w:t>auff</w:t>
            </w:r>
            <w:proofErr w:type="spellEnd"/>
            <w:r>
              <w:t xml:space="preserve"> langer </w:t>
            </w:r>
            <w:proofErr w:type="spellStart"/>
            <w:r>
              <w:t>gewonhait</w:t>
            </w:r>
            <w:proofErr w:type="spellEnd"/>
            <w:r>
              <w:t xml:space="preserve"> stund</w:t>
            </w:r>
          </w:p>
        </w:tc>
      </w:tr>
      <w:tr w:rsidR="00771040" w14:paraId="787B975C" w14:textId="77777777" w:rsidTr="00771040">
        <w:trPr>
          <w:tblCellSpacing w:w="15" w:type="dxa"/>
        </w:trPr>
        <w:tc>
          <w:tcPr>
            <w:tcW w:w="0" w:type="auto"/>
            <w:vAlign w:val="center"/>
            <w:hideMark/>
          </w:tcPr>
          <w:p w14:paraId="2D7B8759" w14:textId="77777777" w:rsidR="00771040" w:rsidRDefault="00771040">
            <w:r>
              <w:t xml:space="preserve">lang </w:t>
            </w:r>
            <w:proofErr w:type="spellStart"/>
            <w:r>
              <w:t>gewerdt</w:t>
            </w:r>
            <w:proofErr w:type="spellEnd"/>
          </w:p>
        </w:tc>
        <w:tc>
          <w:tcPr>
            <w:tcW w:w="0" w:type="auto"/>
            <w:vAlign w:val="center"/>
            <w:hideMark/>
          </w:tcPr>
          <w:p w14:paraId="77043BEB" w14:textId="77777777" w:rsidR="00771040" w:rsidRDefault="00771040">
            <w:proofErr w:type="spellStart"/>
            <w:r>
              <w:t>Vnd</w:t>
            </w:r>
            <w:proofErr w:type="spellEnd"/>
            <w:r>
              <w:t xml:space="preserve"> </w:t>
            </w:r>
            <w:proofErr w:type="spellStart"/>
            <w:r>
              <w:t>kunten</w:t>
            </w:r>
            <w:proofErr w:type="spellEnd"/>
            <w:r>
              <w:t xml:space="preserve"> nichts mit </w:t>
            </w:r>
            <w:proofErr w:type="spellStart"/>
            <w:r>
              <w:t>schrifft</w:t>
            </w:r>
            <w:proofErr w:type="spellEnd"/>
            <w:r>
              <w:t xml:space="preserve"> probieren</w:t>
            </w:r>
          </w:p>
        </w:tc>
      </w:tr>
      <w:tr w:rsidR="00771040" w14:paraId="5C629B2E" w14:textId="77777777" w:rsidTr="00771040">
        <w:trPr>
          <w:tblCellSpacing w:w="15" w:type="dxa"/>
        </w:trPr>
        <w:tc>
          <w:tcPr>
            <w:tcW w:w="0" w:type="auto"/>
            <w:vAlign w:val="center"/>
            <w:hideMark/>
          </w:tcPr>
          <w:p w14:paraId="386AA154" w14:textId="77777777" w:rsidR="00771040" w:rsidRDefault="00771040">
            <w:r>
              <w:t xml:space="preserve">ist </w:t>
            </w:r>
            <w:proofErr w:type="spellStart"/>
            <w:r>
              <w:t>darumb</w:t>
            </w:r>
            <w:proofErr w:type="spellEnd"/>
            <w:r>
              <w:t xml:space="preserve"> </w:t>
            </w:r>
            <w:proofErr w:type="spellStart"/>
            <w:r>
              <w:t>nit</w:t>
            </w:r>
            <w:proofErr w:type="spellEnd"/>
          </w:p>
        </w:tc>
        <w:tc>
          <w:tcPr>
            <w:tcW w:w="0" w:type="auto"/>
            <w:vAlign w:val="center"/>
            <w:hideMark/>
          </w:tcPr>
          <w:p w14:paraId="6DBBE58F" w14:textId="77777777" w:rsidR="00771040" w:rsidRDefault="00771040">
            <w:r>
              <w:t xml:space="preserve">So </w:t>
            </w:r>
            <w:proofErr w:type="spellStart"/>
            <w:r>
              <w:t>thet</w:t>
            </w:r>
            <w:proofErr w:type="spellEnd"/>
            <w:r>
              <w:t xml:space="preserve"> Luther stäts </w:t>
            </w:r>
            <w:proofErr w:type="spellStart"/>
            <w:r>
              <w:t>schrifft</w:t>
            </w:r>
            <w:proofErr w:type="spellEnd"/>
            <w:r>
              <w:t xml:space="preserve"> </w:t>
            </w:r>
            <w:proofErr w:type="spellStart"/>
            <w:r>
              <w:t>einfüren</w:t>
            </w:r>
            <w:proofErr w:type="spellEnd"/>
          </w:p>
        </w:tc>
      </w:tr>
      <w:tr w:rsidR="00771040" w14:paraId="5F560865" w14:textId="77777777" w:rsidTr="00771040">
        <w:trPr>
          <w:tblCellSpacing w:w="15" w:type="dxa"/>
        </w:trPr>
        <w:tc>
          <w:tcPr>
            <w:tcW w:w="0" w:type="auto"/>
            <w:vMerge w:val="restart"/>
            <w:vAlign w:val="center"/>
            <w:hideMark/>
          </w:tcPr>
          <w:p w14:paraId="4DE813D8" w14:textId="77777777" w:rsidR="00771040" w:rsidRDefault="00771040">
            <w:proofErr w:type="spellStart"/>
            <w:r>
              <w:t>auß</w:t>
            </w:r>
            <w:proofErr w:type="spellEnd"/>
            <w:r>
              <w:t xml:space="preserve"> </w:t>
            </w:r>
            <w:proofErr w:type="spellStart"/>
            <w:r>
              <w:t>gott</w:t>
            </w:r>
            <w:proofErr w:type="spellEnd"/>
            <w:r>
              <w:t>.</w:t>
            </w:r>
          </w:p>
        </w:tc>
        <w:tc>
          <w:tcPr>
            <w:tcW w:w="0" w:type="auto"/>
            <w:vAlign w:val="center"/>
            <w:hideMark/>
          </w:tcPr>
          <w:p w14:paraId="5B4E2108" w14:textId="77777777" w:rsidR="00771040" w:rsidRDefault="00771040">
            <w:r>
              <w:t xml:space="preserve">Das es </w:t>
            </w:r>
            <w:proofErr w:type="spellStart"/>
            <w:r>
              <w:t>ain</w:t>
            </w:r>
            <w:proofErr w:type="spellEnd"/>
            <w:r>
              <w:t xml:space="preserve"> </w:t>
            </w:r>
            <w:proofErr w:type="spellStart"/>
            <w:r>
              <w:t>pawer</w:t>
            </w:r>
            <w:proofErr w:type="spellEnd"/>
            <w:r>
              <w:t xml:space="preserve"> </w:t>
            </w:r>
            <w:proofErr w:type="spellStart"/>
            <w:r>
              <w:t>mercken</w:t>
            </w:r>
            <w:proofErr w:type="spellEnd"/>
            <w:r>
              <w:t xml:space="preserve"> </w:t>
            </w:r>
            <w:proofErr w:type="spellStart"/>
            <w:r>
              <w:t>mecht</w:t>
            </w:r>
            <w:proofErr w:type="spellEnd"/>
          </w:p>
        </w:tc>
      </w:tr>
      <w:tr w:rsidR="00771040" w14:paraId="2B8800AF" w14:textId="77777777" w:rsidTr="00771040">
        <w:trPr>
          <w:tblCellSpacing w:w="15" w:type="dxa"/>
        </w:trPr>
        <w:tc>
          <w:tcPr>
            <w:tcW w:w="0" w:type="auto"/>
            <w:vMerge/>
            <w:vAlign w:val="center"/>
            <w:hideMark/>
          </w:tcPr>
          <w:p w14:paraId="028CF864" w14:textId="77777777" w:rsidR="00771040" w:rsidRDefault="00771040">
            <w:pPr>
              <w:rPr>
                <w:szCs w:val="24"/>
              </w:rPr>
            </w:pPr>
          </w:p>
        </w:tc>
        <w:tc>
          <w:tcPr>
            <w:tcW w:w="0" w:type="auto"/>
            <w:vAlign w:val="center"/>
            <w:hideMark/>
          </w:tcPr>
          <w:p w14:paraId="7521C4CE" w14:textId="77777777" w:rsidR="00771040" w:rsidRDefault="00771040">
            <w:r>
              <w:t xml:space="preserve">Das Luthers leer sey gut </w:t>
            </w:r>
            <w:proofErr w:type="spellStart"/>
            <w:r>
              <w:t>vnd</w:t>
            </w:r>
            <w:proofErr w:type="spellEnd"/>
            <w:r>
              <w:t xml:space="preserve"> recht</w:t>
            </w:r>
          </w:p>
        </w:tc>
      </w:tr>
      <w:tr w:rsidR="00771040" w14:paraId="2CA20F72" w14:textId="77777777" w:rsidTr="00771040">
        <w:trPr>
          <w:tblCellSpacing w:w="15" w:type="dxa"/>
        </w:trPr>
        <w:tc>
          <w:tcPr>
            <w:tcW w:w="0" w:type="auto"/>
            <w:vMerge/>
            <w:vAlign w:val="center"/>
            <w:hideMark/>
          </w:tcPr>
          <w:p w14:paraId="1B8F0F12" w14:textId="77777777" w:rsidR="00771040" w:rsidRDefault="00771040">
            <w:pPr>
              <w:rPr>
                <w:szCs w:val="24"/>
              </w:rPr>
            </w:pPr>
          </w:p>
        </w:tc>
        <w:tc>
          <w:tcPr>
            <w:tcW w:w="0" w:type="auto"/>
            <w:vAlign w:val="center"/>
            <w:hideMark/>
          </w:tcPr>
          <w:p w14:paraId="5A41E2AE" w14:textId="77777777" w:rsidR="00771040" w:rsidRDefault="00771040">
            <w:r>
              <w:t xml:space="preserve">Des wurden </w:t>
            </w:r>
            <w:proofErr w:type="spellStart"/>
            <w:r>
              <w:t>sygloß</w:t>
            </w:r>
            <w:proofErr w:type="spellEnd"/>
            <w:r>
              <w:t xml:space="preserve"> </w:t>
            </w:r>
            <w:proofErr w:type="spellStart"/>
            <w:r>
              <w:t>vnd</w:t>
            </w:r>
            <w:proofErr w:type="spellEnd"/>
            <w:r>
              <w:t xml:space="preserve"> </w:t>
            </w:r>
            <w:proofErr w:type="spellStart"/>
            <w:r>
              <w:t>vnsynnig</w:t>
            </w:r>
            <w:proofErr w:type="spellEnd"/>
          </w:p>
        </w:tc>
      </w:tr>
      <w:tr w:rsidR="00771040" w14:paraId="27F39D91" w14:textId="77777777" w:rsidTr="00771040">
        <w:trPr>
          <w:tblCellSpacing w:w="15" w:type="dxa"/>
        </w:trPr>
        <w:tc>
          <w:tcPr>
            <w:tcW w:w="0" w:type="auto"/>
            <w:vMerge/>
            <w:vAlign w:val="center"/>
            <w:hideMark/>
          </w:tcPr>
          <w:p w14:paraId="603740E9" w14:textId="77777777" w:rsidR="00771040" w:rsidRDefault="00771040">
            <w:pPr>
              <w:rPr>
                <w:szCs w:val="24"/>
              </w:rPr>
            </w:pPr>
          </w:p>
        </w:tc>
        <w:tc>
          <w:tcPr>
            <w:tcW w:w="0" w:type="auto"/>
            <w:vAlign w:val="center"/>
            <w:hideMark/>
          </w:tcPr>
          <w:p w14:paraId="42C202D6" w14:textId="77777777" w:rsidR="00771040" w:rsidRDefault="00771040">
            <w:r>
              <w:t xml:space="preserve">Nun die schlangen </w:t>
            </w:r>
            <w:proofErr w:type="spellStart"/>
            <w:r>
              <w:t>nunnen</w:t>
            </w:r>
            <w:proofErr w:type="spellEnd"/>
            <w:r>
              <w:t xml:space="preserve"> und </w:t>
            </w:r>
            <w:proofErr w:type="spellStart"/>
            <w:r>
              <w:t>münich</w:t>
            </w:r>
            <w:proofErr w:type="spellEnd"/>
          </w:p>
        </w:tc>
      </w:tr>
      <w:tr w:rsidR="00771040" w14:paraId="0C3559D1" w14:textId="77777777" w:rsidTr="00771040">
        <w:trPr>
          <w:tblCellSpacing w:w="15" w:type="dxa"/>
        </w:trPr>
        <w:tc>
          <w:tcPr>
            <w:tcW w:w="0" w:type="auto"/>
            <w:vMerge/>
            <w:vAlign w:val="center"/>
            <w:hideMark/>
          </w:tcPr>
          <w:p w14:paraId="47F084A3" w14:textId="77777777" w:rsidR="00771040" w:rsidRDefault="00771040">
            <w:pPr>
              <w:rPr>
                <w:szCs w:val="24"/>
              </w:rPr>
            </w:pPr>
          </w:p>
        </w:tc>
        <w:tc>
          <w:tcPr>
            <w:tcW w:w="0" w:type="auto"/>
            <w:vAlign w:val="center"/>
            <w:hideMark/>
          </w:tcPr>
          <w:p w14:paraId="711D4D8F" w14:textId="77777777" w:rsidR="00771040" w:rsidRDefault="00771040">
            <w:r>
              <w:t xml:space="preserve">Wöllen </w:t>
            </w:r>
            <w:proofErr w:type="spellStart"/>
            <w:r>
              <w:t>jr</w:t>
            </w:r>
            <w:proofErr w:type="spellEnd"/>
            <w:r>
              <w:t xml:space="preserve"> </w:t>
            </w:r>
            <w:proofErr w:type="spellStart"/>
            <w:r>
              <w:t>menschen</w:t>
            </w:r>
            <w:proofErr w:type="spellEnd"/>
            <w:r>
              <w:t xml:space="preserve"> </w:t>
            </w:r>
            <w:proofErr w:type="spellStart"/>
            <w:r>
              <w:t>sünd</w:t>
            </w:r>
            <w:proofErr w:type="spellEnd"/>
            <w:r>
              <w:t xml:space="preserve"> </w:t>
            </w:r>
            <w:proofErr w:type="spellStart"/>
            <w:r>
              <w:t>verteyding</w:t>
            </w:r>
            <w:proofErr w:type="spellEnd"/>
          </w:p>
        </w:tc>
      </w:tr>
      <w:tr w:rsidR="00771040" w14:paraId="482A5D29" w14:textId="77777777" w:rsidTr="00771040">
        <w:trPr>
          <w:tblCellSpacing w:w="15" w:type="dxa"/>
        </w:trPr>
        <w:tc>
          <w:tcPr>
            <w:tcW w:w="0" w:type="auto"/>
            <w:vMerge/>
            <w:vAlign w:val="center"/>
            <w:hideMark/>
          </w:tcPr>
          <w:p w14:paraId="75C36BEF" w14:textId="77777777" w:rsidR="00771040" w:rsidRDefault="00771040">
            <w:pPr>
              <w:rPr>
                <w:szCs w:val="24"/>
              </w:rPr>
            </w:pPr>
          </w:p>
        </w:tc>
        <w:tc>
          <w:tcPr>
            <w:tcW w:w="0" w:type="auto"/>
            <w:vAlign w:val="center"/>
            <w:hideMark/>
          </w:tcPr>
          <w:p w14:paraId="651094D3" w14:textId="77777777" w:rsidR="00771040" w:rsidRDefault="00771040">
            <w:proofErr w:type="spellStart"/>
            <w:r>
              <w:t>Vnd</w:t>
            </w:r>
            <w:proofErr w:type="spellEnd"/>
            <w:r>
              <w:t xml:space="preserve"> schreyen laut an </w:t>
            </w:r>
            <w:proofErr w:type="spellStart"/>
            <w:r>
              <w:t>jren</w:t>
            </w:r>
            <w:proofErr w:type="spellEnd"/>
            <w:r>
              <w:t xml:space="preserve"> </w:t>
            </w:r>
            <w:proofErr w:type="spellStart"/>
            <w:r>
              <w:t>preding</w:t>
            </w:r>
            <w:proofErr w:type="spellEnd"/>
          </w:p>
        </w:tc>
      </w:tr>
      <w:tr w:rsidR="00771040" w14:paraId="20157278" w14:textId="77777777" w:rsidTr="00771040">
        <w:trPr>
          <w:tblCellSpacing w:w="15" w:type="dxa"/>
        </w:trPr>
        <w:tc>
          <w:tcPr>
            <w:tcW w:w="0" w:type="auto"/>
            <w:vAlign w:val="center"/>
            <w:hideMark/>
          </w:tcPr>
          <w:p w14:paraId="1C44C710" w14:textId="77777777" w:rsidR="00771040" w:rsidRDefault="00771040">
            <w:r>
              <w:t xml:space="preserve">Ain </w:t>
            </w:r>
            <w:proofErr w:type="spellStart"/>
            <w:r>
              <w:t>außbindi</w:t>
            </w:r>
            <w:proofErr w:type="spellEnd"/>
          </w:p>
        </w:tc>
        <w:tc>
          <w:tcPr>
            <w:tcW w:w="0" w:type="auto"/>
            <w:vAlign w:val="center"/>
            <w:hideMark/>
          </w:tcPr>
          <w:p w14:paraId="15956A23" w14:textId="77777777" w:rsidR="00771040" w:rsidRDefault="00771040">
            <w:r>
              <w:t xml:space="preserve">Luther sagts </w:t>
            </w:r>
            <w:proofErr w:type="spellStart"/>
            <w:r>
              <w:t>Ewangelium</w:t>
            </w:r>
            <w:proofErr w:type="spellEnd"/>
          </w:p>
        </w:tc>
      </w:tr>
      <w:tr w:rsidR="00771040" w14:paraId="7DE6940A" w14:textId="77777777" w:rsidTr="00771040">
        <w:trPr>
          <w:tblCellSpacing w:w="15" w:type="dxa"/>
        </w:trPr>
        <w:tc>
          <w:tcPr>
            <w:tcW w:w="0" w:type="auto"/>
            <w:vAlign w:val="center"/>
            <w:hideMark/>
          </w:tcPr>
          <w:p w14:paraId="71D53072" w14:textId="77777777" w:rsidR="00771040" w:rsidRDefault="00771040">
            <w:proofErr w:type="spellStart"/>
            <w:r>
              <w:t>ge</w:t>
            </w:r>
            <w:proofErr w:type="spellEnd"/>
            <w:r>
              <w:t xml:space="preserve"> Münchs</w:t>
            </w:r>
          </w:p>
        </w:tc>
        <w:tc>
          <w:tcPr>
            <w:tcW w:w="0" w:type="auto"/>
            <w:vAlign w:val="center"/>
            <w:hideMark/>
          </w:tcPr>
          <w:p w14:paraId="1AB070DD" w14:textId="77777777" w:rsidR="00771040" w:rsidRDefault="00771040">
            <w:r>
              <w:t xml:space="preserve">Hat er auch </w:t>
            </w:r>
            <w:proofErr w:type="spellStart"/>
            <w:r>
              <w:t>brieff</w:t>
            </w:r>
            <w:proofErr w:type="spellEnd"/>
            <w:r>
              <w:t xml:space="preserve"> </w:t>
            </w:r>
            <w:proofErr w:type="spellStart"/>
            <w:r>
              <w:t>vnd</w:t>
            </w:r>
            <w:proofErr w:type="spellEnd"/>
            <w:r>
              <w:t xml:space="preserve"> </w:t>
            </w:r>
            <w:proofErr w:type="spellStart"/>
            <w:r>
              <w:t>sigel</w:t>
            </w:r>
            <w:proofErr w:type="spellEnd"/>
            <w:r>
              <w:t xml:space="preserve"> drum</w:t>
            </w:r>
          </w:p>
        </w:tc>
      </w:tr>
      <w:tr w:rsidR="00771040" w14:paraId="1D894DA1" w14:textId="77777777" w:rsidTr="00771040">
        <w:trPr>
          <w:tblCellSpacing w:w="15" w:type="dxa"/>
        </w:trPr>
        <w:tc>
          <w:tcPr>
            <w:tcW w:w="0" w:type="auto"/>
            <w:vMerge w:val="restart"/>
            <w:vAlign w:val="center"/>
            <w:hideMark/>
          </w:tcPr>
          <w:p w14:paraId="11CA47F6" w14:textId="77777777" w:rsidR="00771040" w:rsidRDefault="00771040">
            <w:r>
              <w:t>predig.</w:t>
            </w:r>
          </w:p>
        </w:tc>
        <w:tc>
          <w:tcPr>
            <w:tcW w:w="0" w:type="auto"/>
            <w:vAlign w:val="center"/>
            <w:hideMark/>
          </w:tcPr>
          <w:p w14:paraId="18375374" w14:textId="77777777" w:rsidR="00771040" w:rsidRDefault="00771040">
            <w:r>
              <w:t xml:space="preserve">Daß </w:t>
            </w:r>
            <w:proofErr w:type="spellStart"/>
            <w:r>
              <w:t>Ewangelium</w:t>
            </w:r>
            <w:proofErr w:type="spellEnd"/>
            <w:r>
              <w:t xml:space="preserve"> war sey</w:t>
            </w:r>
          </w:p>
        </w:tc>
      </w:tr>
      <w:tr w:rsidR="00771040" w14:paraId="6C1BF8B6" w14:textId="77777777" w:rsidTr="00771040">
        <w:trPr>
          <w:tblCellSpacing w:w="15" w:type="dxa"/>
        </w:trPr>
        <w:tc>
          <w:tcPr>
            <w:tcW w:w="0" w:type="auto"/>
            <w:vMerge/>
            <w:vAlign w:val="center"/>
            <w:hideMark/>
          </w:tcPr>
          <w:p w14:paraId="3773CDB7" w14:textId="77777777" w:rsidR="00771040" w:rsidRDefault="00771040">
            <w:pPr>
              <w:rPr>
                <w:szCs w:val="24"/>
              </w:rPr>
            </w:pPr>
          </w:p>
        </w:tc>
        <w:tc>
          <w:tcPr>
            <w:tcW w:w="0" w:type="auto"/>
            <w:vAlign w:val="center"/>
            <w:hideMark/>
          </w:tcPr>
          <w:p w14:paraId="70A7B01B" w14:textId="77777777" w:rsidR="00771040" w:rsidRDefault="00771040">
            <w:r>
              <w:t xml:space="preserve">Luther </w:t>
            </w:r>
            <w:proofErr w:type="spellStart"/>
            <w:r>
              <w:t>richt</w:t>
            </w:r>
            <w:proofErr w:type="spellEnd"/>
            <w:r>
              <w:t xml:space="preserve"> </w:t>
            </w:r>
            <w:proofErr w:type="spellStart"/>
            <w:r>
              <w:t>auff</w:t>
            </w:r>
            <w:proofErr w:type="spellEnd"/>
            <w:r>
              <w:t xml:space="preserve"> </w:t>
            </w:r>
            <w:proofErr w:type="spellStart"/>
            <w:r>
              <w:t>new</w:t>
            </w:r>
            <w:proofErr w:type="spellEnd"/>
            <w:r>
              <w:t xml:space="preserve"> </w:t>
            </w:r>
            <w:proofErr w:type="spellStart"/>
            <w:r>
              <w:t>ketzerey</w:t>
            </w:r>
            <w:proofErr w:type="spellEnd"/>
          </w:p>
        </w:tc>
      </w:tr>
      <w:tr w:rsidR="00771040" w14:paraId="07400081" w14:textId="77777777" w:rsidTr="00771040">
        <w:trPr>
          <w:tblCellSpacing w:w="15" w:type="dxa"/>
        </w:trPr>
        <w:tc>
          <w:tcPr>
            <w:tcW w:w="0" w:type="auto"/>
            <w:vAlign w:val="center"/>
            <w:hideMark/>
          </w:tcPr>
          <w:p w14:paraId="08215688" w14:textId="77777777" w:rsidR="00771040" w:rsidRDefault="00771040">
            <w:proofErr w:type="spellStart"/>
            <w:r>
              <w:t>wems</w:t>
            </w:r>
            <w:proofErr w:type="spellEnd"/>
            <w:r>
              <w:t xml:space="preserve"> not sey</w:t>
            </w:r>
          </w:p>
        </w:tc>
        <w:tc>
          <w:tcPr>
            <w:tcW w:w="0" w:type="auto"/>
            <w:vAlign w:val="center"/>
            <w:hideMark/>
          </w:tcPr>
          <w:p w14:paraId="02014EFD" w14:textId="77777777" w:rsidR="00771040" w:rsidRDefault="00771040">
            <w:r>
              <w:t xml:space="preserve">O </w:t>
            </w:r>
            <w:proofErr w:type="spellStart"/>
            <w:r>
              <w:t>liebs</w:t>
            </w:r>
            <w:proofErr w:type="spellEnd"/>
            <w:r>
              <w:t xml:space="preserve"> </w:t>
            </w:r>
            <w:proofErr w:type="spellStart"/>
            <w:r>
              <w:t>volck</w:t>
            </w:r>
            <w:proofErr w:type="spellEnd"/>
            <w:r>
              <w:t xml:space="preserve"> last euch </w:t>
            </w:r>
            <w:proofErr w:type="spellStart"/>
            <w:r>
              <w:t>nit</w:t>
            </w:r>
            <w:proofErr w:type="spellEnd"/>
            <w:r>
              <w:t xml:space="preserve"> </w:t>
            </w:r>
            <w:proofErr w:type="spellStart"/>
            <w:r>
              <w:t>verfüren</w:t>
            </w:r>
            <w:proofErr w:type="spellEnd"/>
          </w:p>
        </w:tc>
      </w:tr>
      <w:tr w:rsidR="00771040" w14:paraId="73C8444D" w14:textId="77777777" w:rsidTr="00771040">
        <w:trPr>
          <w:tblCellSpacing w:w="15" w:type="dxa"/>
        </w:trPr>
        <w:tc>
          <w:tcPr>
            <w:tcW w:w="0" w:type="auto"/>
            <w:vMerge w:val="restart"/>
            <w:vAlign w:val="center"/>
            <w:hideMark/>
          </w:tcPr>
          <w:p w14:paraId="3D5FF802" w14:textId="77777777" w:rsidR="00771040" w:rsidRDefault="00771040">
            <w:proofErr w:type="spellStart"/>
            <w:r>
              <w:t>reüsper</w:t>
            </w:r>
            <w:proofErr w:type="spellEnd"/>
            <w:r>
              <w:t xml:space="preserve"> sin</w:t>
            </w:r>
          </w:p>
        </w:tc>
        <w:tc>
          <w:tcPr>
            <w:tcW w:w="0" w:type="auto"/>
            <w:vAlign w:val="center"/>
            <w:hideMark/>
          </w:tcPr>
          <w:p w14:paraId="25BA3677" w14:textId="77777777" w:rsidR="00771040" w:rsidRDefault="00771040">
            <w:r>
              <w:t xml:space="preserve">Die Römisch </w:t>
            </w:r>
            <w:proofErr w:type="spellStart"/>
            <w:r>
              <w:t>kirch</w:t>
            </w:r>
            <w:proofErr w:type="spellEnd"/>
            <w:r>
              <w:t xml:space="preserve"> die </w:t>
            </w:r>
            <w:proofErr w:type="spellStart"/>
            <w:r>
              <w:t>kan</w:t>
            </w:r>
            <w:proofErr w:type="spellEnd"/>
            <w:r>
              <w:t xml:space="preserve"> </w:t>
            </w:r>
            <w:proofErr w:type="spellStart"/>
            <w:r>
              <w:t>nit</w:t>
            </w:r>
            <w:proofErr w:type="spellEnd"/>
            <w:r>
              <w:t xml:space="preserve"> </w:t>
            </w:r>
            <w:proofErr w:type="spellStart"/>
            <w:r>
              <w:t>yrren</w:t>
            </w:r>
            <w:proofErr w:type="spellEnd"/>
          </w:p>
        </w:tc>
      </w:tr>
      <w:tr w:rsidR="00771040" w14:paraId="71450519" w14:textId="77777777" w:rsidTr="00771040">
        <w:trPr>
          <w:tblCellSpacing w:w="15" w:type="dxa"/>
        </w:trPr>
        <w:tc>
          <w:tcPr>
            <w:tcW w:w="0" w:type="auto"/>
            <w:vMerge/>
            <w:vAlign w:val="center"/>
            <w:hideMark/>
          </w:tcPr>
          <w:p w14:paraId="64F12C57" w14:textId="77777777" w:rsidR="00771040" w:rsidRDefault="00771040">
            <w:pPr>
              <w:rPr>
                <w:szCs w:val="24"/>
              </w:rPr>
            </w:pPr>
          </w:p>
        </w:tc>
        <w:tc>
          <w:tcPr>
            <w:tcW w:w="0" w:type="auto"/>
            <w:vAlign w:val="center"/>
            <w:hideMark/>
          </w:tcPr>
          <w:p w14:paraId="133EF4E1" w14:textId="77777777" w:rsidR="00771040" w:rsidRDefault="00771040">
            <w:r>
              <w:t xml:space="preserve">Thut </w:t>
            </w:r>
            <w:proofErr w:type="spellStart"/>
            <w:r>
              <w:t>gutte</w:t>
            </w:r>
            <w:proofErr w:type="spellEnd"/>
            <w:r>
              <w:t xml:space="preserve"> </w:t>
            </w:r>
            <w:proofErr w:type="spellStart"/>
            <w:r>
              <w:t>werck</w:t>
            </w:r>
            <w:proofErr w:type="spellEnd"/>
            <w:r>
              <w:t xml:space="preserve"> halt </w:t>
            </w:r>
            <w:proofErr w:type="spellStart"/>
            <w:r>
              <w:t>Bäpstlich</w:t>
            </w:r>
            <w:proofErr w:type="spellEnd"/>
            <w:r>
              <w:t xml:space="preserve"> </w:t>
            </w:r>
            <w:proofErr w:type="spellStart"/>
            <w:r>
              <w:t>bott</w:t>
            </w:r>
            <w:proofErr w:type="spellEnd"/>
          </w:p>
        </w:tc>
      </w:tr>
      <w:tr w:rsidR="00771040" w14:paraId="6183143F" w14:textId="77777777" w:rsidTr="00771040">
        <w:trPr>
          <w:tblCellSpacing w:w="15" w:type="dxa"/>
        </w:trPr>
        <w:tc>
          <w:tcPr>
            <w:tcW w:w="0" w:type="auto"/>
            <w:vAlign w:val="center"/>
            <w:hideMark/>
          </w:tcPr>
          <w:p w14:paraId="7FE1741C" w14:textId="77777777" w:rsidR="00771040" w:rsidRDefault="00771040">
            <w:r>
              <w:t xml:space="preserve">Oder </w:t>
            </w:r>
            <w:proofErr w:type="spellStart"/>
            <w:r>
              <w:t>vileicht</w:t>
            </w:r>
            <w:proofErr w:type="spellEnd"/>
          </w:p>
        </w:tc>
        <w:tc>
          <w:tcPr>
            <w:tcW w:w="0" w:type="auto"/>
            <w:vAlign w:val="center"/>
            <w:hideMark/>
          </w:tcPr>
          <w:p w14:paraId="073042E6" w14:textId="77777777" w:rsidR="00771040" w:rsidRDefault="00771040">
            <w:proofErr w:type="spellStart"/>
            <w:r>
              <w:t>Styfft</w:t>
            </w:r>
            <w:proofErr w:type="spellEnd"/>
            <w:r>
              <w:t xml:space="preserve"> </w:t>
            </w:r>
            <w:proofErr w:type="spellStart"/>
            <w:r>
              <w:t>vnd</w:t>
            </w:r>
            <w:proofErr w:type="spellEnd"/>
            <w:r>
              <w:t xml:space="preserve"> </w:t>
            </w:r>
            <w:proofErr w:type="spellStart"/>
            <w:r>
              <w:t>opffert</w:t>
            </w:r>
            <w:proofErr w:type="spellEnd"/>
            <w:r>
              <w:t xml:space="preserve"> es </w:t>
            </w:r>
            <w:proofErr w:type="spellStart"/>
            <w:r>
              <w:t>gefelt</w:t>
            </w:r>
            <w:proofErr w:type="spellEnd"/>
            <w:r>
              <w:t xml:space="preserve"> </w:t>
            </w:r>
            <w:proofErr w:type="spellStart"/>
            <w:r>
              <w:t>gott</w:t>
            </w:r>
            <w:proofErr w:type="spellEnd"/>
          </w:p>
        </w:tc>
      </w:tr>
      <w:tr w:rsidR="00771040" w14:paraId="357D076A" w14:textId="77777777" w:rsidTr="00771040">
        <w:trPr>
          <w:tblCellSpacing w:w="15" w:type="dxa"/>
        </w:trPr>
        <w:tc>
          <w:tcPr>
            <w:tcW w:w="0" w:type="auto"/>
            <w:vAlign w:val="center"/>
            <w:hideMark/>
          </w:tcPr>
          <w:p w14:paraId="7CAC928B" w14:textId="77777777" w:rsidR="00771040" w:rsidRDefault="00771040">
            <w:proofErr w:type="spellStart"/>
            <w:r>
              <w:t>vnserm</w:t>
            </w:r>
            <w:proofErr w:type="spellEnd"/>
            <w:r>
              <w:t xml:space="preserve"> </w:t>
            </w:r>
            <w:proofErr w:type="spellStart"/>
            <w:r>
              <w:t>Clo</w:t>
            </w:r>
            <w:proofErr w:type="spellEnd"/>
            <w:r>
              <w:t>-</w:t>
            </w:r>
          </w:p>
        </w:tc>
        <w:tc>
          <w:tcPr>
            <w:tcW w:w="0" w:type="auto"/>
            <w:vAlign w:val="center"/>
            <w:hideMark/>
          </w:tcPr>
          <w:p w14:paraId="037EE0A7" w14:textId="77777777" w:rsidR="00771040" w:rsidRDefault="00771040">
            <w:r>
              <w:t xml:space="preserve">Las </w:t>
            </w:r>
            <w:proofErr w:type="spellStart"/>
            <w:r>
              <w:t>mess</w:t>
            </w:r>
            <w:proofErr w:type="spellEnd"/>
            <w:r>
              <w:t xml:space="preserve"> lesen es </w:t>
            </w:r>
            <w:proofErr w:type="spellStart"/>
            <w:r>
              <w:t>kumpt</w:t>
            </w:r>
            <w:proofErr w:type="spellEnd"/>
            <w:r>
              <w:t xml:space="preserve"> zu </w:t>
            </w:r>
            <w:proofErr w:type="spellStart"/>
            <w:r>
              <w:t>stewr</w:t>
            </w:r>
            <w:proofErr w:type="spellEnd"/>
          </w:p>
        </w:tc>
      </w:tr>
      <w:tr w:rsidR="00771040" w14:paraId="2E0453A2" w14:textId="77777777" w:rsidTr="00771040">
        <w:trPr>
          <w:tblCellSpacing w:w="15" w:type="dxa"/>
        </w:trPr>
        <w:tc>
          <w:tcPr>
            <w:tcW w:w="0" w:type="auto"/>
            <w:vMerge w:val="restart"/>
            <w:vAlign w:val="center"/>
            <w:hideMark/>
          </w:tcPr>
          <w:p w14:paraId="18922F73" w14:textId="77777777" w:rsidR="00771040" w:rsidRDefault="00771040">
            <w:proofErr w:type="spellStart"/>
            <w:r>
              <w:t>ster</w:t>
            </w:r>
            <w:proofErr w:type="spellEnd"/>
            <w:r>
              <w:t>.</w:t>
            </w:r>
          </w:p>
        </w:tc>
        <w:tc>
          <w:tcPr>
            <w:tcW w:w="0" w:type="auto"/>
            <w:vAlign w:val="center"/>
            <w:hideMark/>
          </w:tcPr>
          <w:p w14:paraId="3B32FC42" w14:textId="77777777" w:rsidR="00771040" w:rsidRDefault="00771040">
            <w:r>
              <w:t xml:space="preserve">Den armen </w:t>
            </w:r>
            <w:proofErr w:type="spellStart"/>
            <w:r>
              <w:t>seelen</w:t>
            </w:r>
            <w:proofErr w:type="spellEnd"/>
            <w:r>
              <w:t xml:space="preserve"> in dem </w:t>
            </w:r>
            <w:proofErr w:type="spellStart"/>
            <w:r>
              <w:t>fegfewr</w:t>
            </w:r>
            <w:proofErr w:type="spellEnd"/>
          </w:p>
        </w:tc>
      </w:tr>
      <w:tr w:rsidR="00771040" w14:paraId="693DFF3E" w14:textId="77777777" w:rsidTr="00771040">
        <w:trPr>
          <w:tblCellSpacing w:w="15" w:type="dxa"/>
        </w:trPr>
        <w:tc>
          <w:tcPr>
            <w:tcW w:w="0" w:type="auto"/>
            <w:vMerge/>
            <w:vAlign w:val="center"/>
            <w:hideMark/>
          </w:tcPr>
          <w:p w14:paraId="770937A7" w14:textId="77777777" w:rsidR="00771040" w:rsidRDefault="00771040">
            <w:pPr>
              <w:rPr>
                <w:szCs w:val="24"/>
              </w:rPr>
            </w:pPr>
          </w:p>
        </w:tc>
        <w:tc>
          <w:tcPr>
            <w:tcW w:w="0" w:type="auto"/>
            <w:vAlign w:val="center"/>
            <w:hideMark/>
          </w:tcPr>
          <w:p w14:paraId="37A8FEA6" w14:textId="77777777" w:rsidR="00771040" w:rsidRDefault="00771040">
            <w:r>
              <w:t xml:space="preserve">Dient den </w:t>
            </w:r>
            <w:proofErr w:type="spellStart"/>
            <w:r>
              <w:t>Halgen</w:t>
            </w:r>
            <w:proofErr w:type="spellEnd"/>
            <w:r>
              <w:t xml:space="preserve"> </w:t>
            </w:r>
            <w:proofErr w:type="spellStart"/>
            <w:r>
              <w:t>vnd</w:t>
            </w:r>
            <w:proofErr w:type="spellEnd"/>
            <w:r>
              <w:t xml:space="preserve"> </w:t>
            </w:r>
            <w:proofErr w:type="spellStart"/>
            <w:r>
              <w:t>rufft</w:t>
            </w:r>
            <w:proofErr w:type="spellEnd"/>
            <w:r>
              <w:t xml:space="preserve"> </w:t>
            </w:r>
            <w:proofErr w:type="spellStart"/>
            <w:r>
              <w:t>sy</w:t>
            </w:r>
            <w:proofErr w:type="spellEnd"/>
            <w:r>
              <w:t xml:space="preserve"> an</w:t>
            </w:r>
          </w:p>
        </w:tc>
      </w:tr>
      <w:tr w:rsidR="00771040" w14:paraId="076B61E5" w14:textId="77777777" w:rsidTr="00771040">
        <w:trPr>
          <w:tblCellSpacing w:w="15" w:type="dxa"/>
        </w:trPr>
        <w:tc>
          <w:tcPr>
            <w:tcW w:w="0" w:type="auto"/>
            <w:vMerge/>
            <w:vAlign w:val="center"/>
            <w:hideMark/>
          </w:tcPr>
          <w:p w14:paraId="0A75DEAB" w14:textId="77777777" w:rsidR="00771040" w:rsidRDefault="00771040">
            <w:pPr>
              <w:rPr>
                <w:szCs w:val="24"/>
              </w:rPr>
            </w:pPr>
          </w:p>
        </w:tc>
        <w:tc>
          <w:tcPr>
            <w:tcW w:w="0" w:type="auto"/>
            <w:vAlign w:val="center"/>
            <w:hideMark/>
          </w:tcPr>
          <w:p w14:paraId="66EC043C" w14:textId="77777777" w:rsidR="00771040" w:rsidRDefault="00771040">
            <w:r>
              <w:t xml:space="preserve">Thut </w:t>
            </w:r>
            <w:proofErr w:type="spellStart"/>
            <w:r>
              <w:t>fleyysig</w:t>
            </w:r>
            <w:proofErr w:type="spellEnd"/>
            <w:r>
              <w:t xml:space="preserve"> gen Vesper Complet </w:t>
            </w:r>
            <w:proofErr w:type="spellStart"/>
            <w:r>
              <w:t>gan</w:t>
            </w:r>
            <w:proofErr w:type="spellEnd"/>
          </w:p>
        </w:tc>
      </w:tr>
      <w:tr w:rsidR="00771040" w14:paraId="1D3F1A02" w14:textId="77777777" w:rsidTr="00771040">
        <w:trPr>
          <w:tblCellSpacing w:w="15" w:type="dxa"/>
        </w:trPr>
        <w:tc>
          <w:tcPr>
            <w:tcW w:w="0" w:type="auto"/>
            <w:vAlign w:val="center"/>
            <w:hideMark/>
          </w:tcPr>
          <w:p w14:paraId="3D97377A" w14:textId="77777777" w:rsidR="00771040" w:rsidRDefault="00771040">
            <w:r>
              <w:t xml:space="preserve">Ain </w:t>
            </w:r>
            <w:proofErr w:type="spellStart"/>
            <w:r>
              <w:t>mess</w:t>
            </w:r>
            <w:proofErr w:type="spellEnd"/>
            <w:r>
              <w:t xml:space="preserve"> </w:t>
            </w:r>
            <w:proofErr w:type="spellStart"/>
            <w:r>
              <w:t>vmb</w:t>
            </w:r>
            <w:proofErr w:type="spellEnd"/>
          </w:p>
        </w:tc>
        <w:tc>
          <w:tcPr>
            <w:tcW w:w="0" w:type="auto"/>
            <w:vAlign w:val="center"/>
            <w:hideMark/>
          </w:tcPr>
          <w:p w14:paraId="6D382061" w14:textId="77777777" w:rsidR="00771040" w:rsidRDefault="00771040">
            <w:r>
              <w:t xml:space="preserve">Die </w:t>
            </w:r>
            <w:proofErr w:type="spellStart"/>
            <w:r>
              <w:t>zeyt</w:t>
            </w:r>
            <w:proofErr w:type="spellEnd"/>
            <w:r>
              <w:t xml:space="preserve"> ist </w:t>
            </w:r>
            <w:proofErr w:type="spellStart"/>
            <w:r>
              <w:t>kurtz</w:t>
            </w:r>
            <w:proofErr w:type="spellEnd"/>
            <w:r>
              <w:t xml:space="preserve"> </w:t>
            </w:r>
            <w:proofErr w:type="spellStart"/>
            <w:r>
              <w:t>ain</w:t>
            </w:r>
            <w:proofErr w:type="spellEnd"/>
            <w:r>
              <w:t xml:space="preserve"> </w:t>
            </w:r>
            <w:proofErr w:type="spellStart"/>
            <w:r>
              <w:t>yedes</w:t>
            </w:r>
            <w:proofErr w:type="spellEnd"/>
            <w:r>
              <w:t xml:space="preserve"> </w:t>
            </w:r>
            <w:proofErr w:type="spellStart"/>
            <w:r>
              <w:t>mercke</w:t>
            </w:r>
            <w:proofErr w:type="spellEnd"/>
          </w:p>
        </w:tc>
      </w:tr>
      <w:tr w:rsidR="00771040" w14:paraId="7BCA32ED" w14:textId="77777777" w:rsidTr="00771040">
        <w:trPr>
          <w:tblCellSpacing w:w="15" w:type="dxa"/>
        </w:trPr>
        <w:tc>
          <w:tcPr>
            <w:tcW w:w="0" w:type="auto"/>
            <w:vMerge w:val="restart"/>
            <w:vAlign w:val="center"/>
            <w:hideMark/>
          </w:tcPr>
          <w:p w14:paraId="18D58071" w14:textId="77777777" w:rsidR="00771040" w:rsidRDefault="00771040">
            <w:proofErr w:type="spellStart"/>
            <w:r>
              <w:t>xij</w:t>
            </w:r>
            <w:proofErr w:type="spellEnd"/>
            <w:r>
              <w:t xml:space="preserve">. </w:t>
            </w:r>
            <w:proofErr w:type="spellStart"/>
            <w:r>
              <w:t>pfenning</w:t>
            </w:r>
            <w:proofErr w:type="spellEnd"/>
            <w:r>
              <w:t>.</w:t>
            </w:r>
          </w:p>
        </w:tc>
        <w:tc>
          <w:tcPr>
            <w:tcW w:w="0" w:type="auto"/>
            <w:vAlign w:val="center"/>
            <w:hideMark/>
          </w:tcPr>
          <w:p w14:paraId="51AD2DFD" w14:textId="77777777" w:rsidR="00771040" w:rsidRDefault="00771040">
            <w:r>
              <w:t xml:space="preserve">Macht euch </w:t>
            </w:r>
            <w:proofErr w:type="spellStart"/>
            <w:r>
              <w:t>taylhafftig</w:t>
            </w:r>
            <w:proofErr w:type="spellEnd"/>
            <w:r>
              <w:t xml:space="preserve"> </w:t>
            </w:r>
            <w:proofErr w:type="spellStart"/>
            <w:r>
              <w:t>vnser</w:t>
            </w:r>
            <w:proofErr w:type="spellEnd"/>
            <w:r>
              <w:t xml:space="preserve"> </w:t>
            </w:r>
            <w:proofErr w:type="spellStart"/>
            <w:r>
              <w:t>wercke</w:t>
            </w:r>
            <w:proofErr w:type="spellEnd"/>
          </w:p>
        </w:tc>
      </w:tr>
      <w:tr w:rsidR="00771040" w14:paraId="2A18471D" w14:textId="77777777" w:rsidTr="00771040">
        <w:trPr>
          <w:tblCellSpacing w:w="15" w:type="dxa"/>
        </w:trPr>
        <w:tc>
          <w:tcPr>
            <w:tcW w:w="0" w:type="auto"/>
            <w:vMerge/>
            <w:vAlign w:val="center"/>
            <w:hideMark/>
          </w:tcPr>
          <w:p w14:paraId="17109D25" w14:textId="77777777" w:rsidR="00771040" w:rsidRDefault="00771040">
            <w:pPr>
              <w:rPr>
                <w:szCs w:val="24"/>
              </w:rPr>
            </w:pPr>
          </w:p>
        </w:tc>
        <w:tc>
          <w:tcPr>
            <w:tcW w:w="0" w:type="auto"/>
            <w:vAlign w:val="center"/>
            <w:hideMark/>
          </w:tcPr>
          <w:p w14:paraId="73694F68" w14:textId="77777777" w:rsidR="00771040" w:rsidRDefault="00771040">
            <w:r>
              <w:t xml:space="preserve">Wir singen schreyen </w:t>
            </w:r>
            <w:proofErr w:type="spellStart"/>
            <w:r>
              <w:t>offt</w:t>
            </w:r>
            <w:proofErr w:type="spellEnd"/>
            <w:r>
              <w:t xml:space="preserve"> mit </w:t>
            </w:r>
            <w:proofErr w:type="spellStart"/>
            <w:r>
              <w:t>krafft</w:t>
            </w:r>
            <w:proofErr w:type="spellEnd"/>
          </w:p>
        </w:tc>
      </w:tr>
      <w:tr w:rsidR="00771040" w14:paraId="2378873D" w14:textId="77777777" w:rsidTr="00771040">
        <w:trPr>
          <w:tblCellSpacing w:w="15" w:type="dxa"/>
        </w:trPr>
        <w:tc>
          <w:tcPr>
            <w:tcW w:w="0" w:type="auto"/>
            <w:vMerge/>
            <w:vAlign w:val="center"/>
            <w:hideMark/>
          </w:tcPr>
          <w:p w14:paraId="006CE09B" w14:textId="77777777" w:rsidR="00771040" w:rsidRDefault="00771040">
            <w:pPr>
              <w:rPr>
                <w:szCs w:val="24"/>
              </w:rPr>
            </w:pPr>
          </w:p>
        </w:tc>
        <w:tc>
          <w:tcPr>
            <w:tcW w:w="0" w:type="auto"/>
            <w:vAlign w:val="center"/>
            <w:hideMark/>
          </w:tcPr>
          <w:p w14:paraId="6BF14F35" w14:textId="77777777" w:rsidR="00771040" w:rsidRDefault="00771040">
            <w:r>
              <w:t xml:space="preserve">So </w:t>
            </w:r>
            <w:proofErr w:type="spellStart"/>
            <w:r>
              <w:t>jr</w:t>
            </w:r>
            <w:proofErr w:type="spellEnd"/>
            <w:r>
              <w:t xml:space="preserve"> da </w:t>
            </w:r>
            <w:proofErr w:type="spellStart"/>
            <w:r>
              <w:t>haymen</w:t>
            </w:r>
            <w:proofErr w:type="spellEnd"/>
            <w:r>
              <w:t xml:space="preserve"> </w:t>
            </w:r>
            <w:proofErr w:type="spellStart"/>
            <w:r>
              <w:t>ligt</w:t>
            </w:r>
            <w:proofErr w:type="spellEnd"/>
            <w:r>
              <w:t xml:space="preserve"> </w:t>
            </w:r>
            <w:proofErr w:type="spellStart"/>
            <w:r>
              <w:t>vnd</w:t>
            </w:r>
            <w:proofErr w:type="spellEnd"/>
            <w:r>
              <w:t xml:space="preserve"> schlafft</w:t>
            </w:r>
          </w:p>
        </w:tc>
      </w:tr>
      <w:tr w:rsidR="00771040" w14:paraId="0ED2C7DD" w14:textId="77777777" w:rsidTr="00771040">
        <w:trPr>
          <w:tblCellSpacing w:w="15" w:type="dxa"/>
        </w:trPr>
        <w:tc>
          <w:tcPr>
            <w:tcW w:w="0" w:type="auto"/>
            <w:vAlign w:val="center"/>
            <w:hideMark/>
          </w:tcPr>
          <w:p w14:paraId="61E8EC3A" w14:textId="77777777" w:rsidR="00771040" w:rsidRDefault="00771040">
            <w:r>
              <w:t xml:space="preserve">Der </w:t>
            </w:r>
            <w:proofErr w:type="spellStart"/>
            <w:r>
              <w:t>pfaff</w:t>
            </w:r>
            <w:proofErr w:type="spellEnd"/>
            <w:r>
              <w:t xml:space="preserve"> der</w:t>
            </w:r>
          </w:p>
        </w:tc>
        <w:tc>
          <w:tcPr>
            <w:tcW w:w="0" w:type="auto"/>
            <w:vAlign w:val="center"/>
            <w:hideMark/>
          </w:tcPr>
          <w:p w14:paraId="3FBB4855" w14:textId="77777777" w:rsidR="00771040" w:rsidRDefault="00771040">
            <w:r>
              <w:t xml:space="preserve">Des waren </w:t>
            </w:r>
            <w:proofErr w:type="spellStart"/>
            <w:r>
              <w:t>gots</w:t>
            </w:r>
            <w:proofErr w:type="spellEnd"/>
            <w:r>
              <w:t xml:space="preserve"> dienst </w:t>
            </w:r>
            <w:proofErr w:type="spellStart"/>
            <w:r>
              <w:t>thund</w:t>
            </w:r>
            <w:proofErr w:type="spellEnd"/>
            <w:r>
              <w:t xml:space="preserve"> </w:t>
            </w:r>
            <w:proofErr w:type="spellStart"/>
            <w:r>
              <w:t>sy</w:t>
            </w:r>
            <w:proofErr w:type="spellEnd"/>
            <w:r>
              <w:t xml:space="preserve"> </w:t>
            </w:r>
            <w:proofErr w:type="spellStart"/>
            <w:r>
              <w:t>schweygen</w:t>
            </w:r>
            <w:proofErr w:type="spellEnd"/>
          </w:p>
        </w:tc>
      </w:tr>
      <w:tr w:rsidR="00771040" w14:paraId="2950EDEF" w14:textId="77777777" w:rsidTr="00771040">
        <w:trPr>
          <w:tblCellSpacing w:w="15" w:type="dxa"/>
        </w:trPr>
        <w:tc>
          <w:tcPr>
            <w:tcW w:w="0" w:type="auto"/>
            <w:vAlign w:val="center"/>
            <w:hideMark/>
          </w:tcPr>
          <w:p w14:paraId="474A1ABD" w14:textId="77777777" w:rsidR="00771040" w:rsidRDefault="00771040">
            <w:r>
              <w:t xml:space="preserve">laß was </w:t>
            </w:r>
            <w:proofErr w:type="spellStart"/>
            <w:r>
              <w:t>jm</w:t>
            </w:r>
            <w:proofErr w:type="spellEnd"/>
          </w:p>
        </w:tc>
        <w:tc>
          <w:tcPr>
            <w:tcW w:w="0" w:type="auto"/>
            <w:vAlign w:val="center"/>
            <w:hideMark/>
          </w:tcPr>
          <w:p w14:paraId="00F09A02" w14:textId="77777777" w:rsidR="00771040" w:rsidRDefault="00771040">
            <w:proofErr w:type="spellStart"/>
            <w:r>
              <w:t>Tantzen</w:t>
            </w:r>
            <w:proofErr w:type="spellEnd"/>
            <w:r>
              <w:t xml:space="preserve"> nach </w:t>
            </w:r>
            <w:proofErr w:type="spellStart"/>
            <w:r>
              <w:t>jrer</w:t>
            </w:r>
            <w:proofErr w:type="spellEnd"/>
            <w:r>
              <w:t xml:space="preserve"> alten </w:t>
            </w:r>
            <w:proofErr w:type="spellStart"/>
            <w:r>
              <w:t>geygen</w:t>
            </w:r>
            <w:proofErr w:type="spellEnd"/>
          </w:p>
        </w:tc>
      </w:tr>
      <w:tr w:rsidR="00771040" w14:paraId="3891F735" w14:textId="77777777" w:rsidTr="00771040">
        <w:trPr>
          <w:tblCellSpacing w:w="15" w:type="dxa"/>
        </w:trPr>
        <w:tc>
          <w:tcPr>
            <w:tcW w:w="0" w:type="auto"/>
            <w:vAlign w:val="center"/>
            <w:hideMark/>
          </w:tcPr>
          <w:p w14:paraId="20C4ADF0" w14:textId="77777777" w:rsidR="00771040" w:rsidRDefault="00771040">
            <w:proofErr w:type="spellStart"/>
            <w:r>
              <w:t>gebrast</w:t>
            </w:r>
            <w:proofErr w:type="spellEnd"/>
            <w:r>
              <w:t>/ Die</w:t>
            </w:r>
          </w:p>
        </w:tc>
        <w:tc>
          <w:tcPr>
            <w:tcW w:w="0" w:type="auto"/>
            <w:vAlign w:val="center"/>
            <w:hideMark/>
          </w:tcPr>
          <w:p w14:paraId="34519370" w14:textId="77777777" w:rsidR="00771040" w:rsidRDefault="00771040">
            <w:proofErr w:type="spellStart"/>
            <w:r>
              <w:t>Vnd</w:t>
            </w:r>
            <w:proofErr w:type="spellEnd"/>
            <w:r>
              <w:t xml:space="preserve"> </w:t>
            </w:r>
            <w:proofErr w:type="spellStart"/>
            <w:r>
              <w:t>thund</w:t>
            </w:r>
            <w:proofErr w:type="spellEnd"/>
            <w:r>
              <w:t xml:space="preserve"> sich </w:t>
            </w:r>
            <w:proofErr w:type="spellStart"/>
            <w:r>
              <w:t>schmaichlen</w:t>
            </w:r>
            <w:proofErr w:type="spellEnd"/>
            <w:r>
              <w:t xml:space="preserve"> </w:t>
            </w:r>
            <w:proofErr w:type="spellStart"/>
            <w:r>
              <w:t>vmb</w:t>
            </w:r>
            <w:proofErr w:type="spellEnd"/>
            <w:r>
              <w:t xml:space="preserve"> die </w:t>
            </w:r>
            <w:proofErr w:type="spellStart"/>
            <w:r>
              <w:t>leyen</w:t>
            </w:r>
            <w:proofErr w:type="spellEnd"/>
          </w:p>
        </w:tc>
      </w:tr>
      <w:tr w:rsidR="00771040" w14:paraId="5059D9B9" w14:textId="77777777" w:rsidTr="00771040">
        <w:trPr>
          <w:tblCellSpacing w:w="15" w:type="dxa"/>
        </w:trPr>
        <w:tc>
          <w:tcPr>
            <w:tcW w:w="0" w:type="auto"/>
            <w:vAlign w:val="center"/>
            <w:hideMark/>
          </w:tcPr>
          <w:p w14:paraId="52C58156" w14:textId="77777777" w:rsidR="00771040" w:rsidRDefault="00771040">
            <w:proofErr w:type="spellStart"/>
            <w:r>
              <w:t>pauren</w:t>
            </w:r>
            <w:proofErr w:type="spellEnd"/>
            <w:r>
              <w:t xml:space="preserve"> </w:t>
            </w:r>
            <w:proofErr w:type="spellStart"/>
            <w:r>
              <w:t>wolten</w:t>
            </w:r>
            <w:proofErr w:type="spellEnd"/>
          </w:p>
        </w:tc>
        <w:tc>
          <w:tcPr>
            <w:tcW w:w="0" w:type="auto"/>
            <w:vAlign w:val="center"/>
            <w:hideMark/>
          </w:tcPr>
          <w:p w14:paraId="7DFF9090" w14:textId="77777777" w:rsidR="00771040" w:rsidRDefault="00771040">
            <w:proofErr w:type="spellStart"/>
            <w:r>
              <w:t>Ir</w:t>
            </w:r>
            <w:proofErr w:type="spellEnd"/>
            <w:r>
              <w:t xml:space="preserve"> </w:t>
            </w:r>
            <w:proofErr w:type="spellStart"/>
            <w:r>
              <w:t>weynkeller</w:t>
            </w:r>
            <w:proofErr w:type="spellEnd"/>
            <w:r>
              <w:t xml:space="preserve"> will </w:t>
            </w:r>
            <w:proofErr w:type="spellStart"/>
            <w:r>
              <w:t>jn</w:t>
            </w:r>
            <w:proofErr w:type="spellEnd"/>
            <w:r>
              <w:t xml:space="preserve"> </w:t>
            </w:r>
            <w:proofErr w:type="spellStart"/>
            <w:r>
              <w:t>verseyen</w:t>
            </w:r>
            <w:proofErr w:type="spellEnd"/>
          </w:p>
        </w:tc>
      </w:tr>
      <w:tr w:rsidR="00771040" w14:paraId="3E9B1EDF" w14:textId="77777777" w:rsidTr="00771040">
        <w:trPr>
          <w:tblCellSpacing w:w="15" w:type="dxa"/>
        </w:trPr>
        <w:tc>
          <w:tcPr>
            <w:tcW w:w="0" w:type="auto"/>
            <w:vMerge w:val="restart"/>
            <w:vAlign w:val="center"/>
            <w:hideMark/>
          </w:tcPr>
          <w:p w14:paraId="22028053" w14:textId="77777777" w:rsidR="00771040" w:rsidRDefault="00771040">
            <w:proofErr w:type="spellStart"/>
            <w:r>
              <w:t>nymb</w:t>
            </w:r>
            <w:proofErr w:type="spellEnd"/>
            <w:r>
              <w:t xml:space="preserve"> </w:t>
            </w:r>
            <w:proofErr w:type="spellStart"/>
            <w:r>
              <w:t>opfferen</w:t>
            </w:r>
            <w:proofErr w:type="spellEnd"/>
          </w:p>
        </w:tc>
        <w:tc>
          <w:tcPr>
            <w:tcW w:w="0" w:type="auto"/>
            <w:vAlign w:val="center"/>
            <w:hideMark/>
          </w:tcPr>
          <w:p w14:paraId="5501BC21" w14:textId="77777777" w:rsidR="00771040" w:rsidRDefault="00771040">
            <w:proofErr w:type="spellStart"/>
            <w:r>
              <w:t>Ir</w:t>
            </w:r>
            <w:proofErr w:type="spellEnd"/>
            <w:r>
              <w:t xml:space="preserve"> koren </w:t>
            </w:r>
            <w:proofErr w:type="spellStart"/>
            <w:r>
              <w:t>boden</w:t>
            </w:r>
            <w:proofErr w:type="spellEnd"/>
            <w:r>
              <w:t xml:space="preserve"> werden </w:t>
            </w:r>
            <w:proofErr w:type="spellStart"/>
            <w:r>
              <w:t>ler</w:t>
            </w:r>
            <w:proofErr w:type="spellEnd"/>
          </w:p>
        </w:tc>
      </w:tr>
      <w:tr w:rsidR="00771040" w14:paraId="0393C5CE" w14:textId="77777777" w:rsidTr="00771040">
        <w:trPr>
          <w:tblCellSpacing w:w="15" w:type="dxa"/>
        </w:trPr>
        <w:tc>
          <w:tcPr>
            <w:tcW w:w="0" w:type="auto"/>
            <w:vMerge/>
            <w:vAlign w:val="center"/>
            <w:hideMark/>
          </w:tcPr>
          <w:p w14:paraId="5FFC2587" w14:textId="77777777" w:rsidR="00771040" w:rsidRDefault="00771040">
            <w:pPr>
              <w:rPr>
                <w:szCs w:val="24"/>
              </w:rPr>
            </w:pPr>
          </w:p>
        </w:tc>
        <w:tc>
          <w:tcPr>
            <w:tcW w:w="0" w:type="auto"/>
            <w:vAlign w:val="center"/>
            <w:hideMark/>
          </w:tcPr>
          <w:p w14:paraId="6738A80C" w14:textId="77777777" w:rsidR="00771040" w:rsidRDefault="00771040">
            <w:r>
              <w:t xml:space="preserve">man will </w:t>
            </w:r>
            <w:proofErr w:type="spellStart"/>
            <w:r>
              <w:t>jn</w:t>
            </w:r>
            <w:proofErr w:type="spellEnd"/>
            <w:r>
              <w:t xml:space="preserve"> </w:t>
            </w:r>
            <w:proofErr w:type="spellStart"/>
            <w:r>
              <w:t>nymmer</w:t>
            </w:r>
            <w:proofErr w:type="spellEnd"/>
            <w:r>
              <w:t xml:space="preserve"> tragen her</w:t>
            </w:r>
          </w:p>
        </w:tc>
      </w:tr>
      <w:tr w:rsidR="00771040" w14:paraId="4F172A78" w14:textId="77777777" w:rsidTr="00771040">
        <w:trPr>
          <w:tblCellSpacing w:w="15" w:type="dxa"/>
        </w:trPr>
        <w:tc>
          <w:tcPr>
            <w:tcW w:w="0" w:type="auto"/>
            <w:vMerge/>
            <w:vAlign w:val="center"/>
            <w:hideMark/>
          </w:tcPr>
          <w:p w14:paraId="57182376" w14:textId="77777777" w:rsidR="00771040" w:rsidRDefault="00771040">
            <w:pPr>
              <w:rPr>
                <w:szCs w:val="24"/>
              </w:rPr>
            </w:pPr>
          </w:p>
        </w:tc>
        <w:tc>
          <w:tcPr>
            <w:tcW w:w="0" w:type="auto"/>
            <w:vAlign w:val="center"/>
            <w:hideMark/>
          </w:tcPr>
          <w:p w14:paraId="5415457A" w14:textId="77777777" w:rsidR="00771040" w:rsidRDefault="00771040">
            <w:r>
              <w:t xml:space="preserve">Haben doch willig </w:t>
            </w:r>
            <w:proofErr w:type="spellStart"/>
            <w:r>
              <w:t>armut</w:t>
            </w:r>
            <w:proofErr w:type="spellEnd"/>
            <w:r>
              <w:t xml:space="preserve"> </w:t>
            </w:r>
            <w:proofErr w:type="spellStart"/>
            <w:r>
              <w:t>globt</w:t>
            </w:r>
            <w:proofErr w:type="spellEnd"/>
          </w:p>
        </w:tc>
      </w:tr>
      <w:tr w:rsidR="00771040" w14:paraId="19CFEBE2" w14:textId="77777777" w:rsidTr="00771040">
        <w:trPr>
          <w:tblCellSpacing w:w="15" w:type="dxa"/>
        </w:trPr>
        <w:tc>
          <w:tcPr>
            <w:tcW w:w="0" w:type="auto"/>
            <w:vMerge/>
            <w:vAlign w:val="center"/>
            <w:hideMark/>
          </w:tcPr>
          <w:p w14:paraId="46C50C91" w14:textId="77777777" w:rsidR="00771040" w:rsidRDefault="00771040">
            <w:pPr>
              <w:rPr>
                <w:szCs w:val="24"/>
              </w:rPr>
            </w:pPr>
          </w:p>
        </w:tc>
        <w:tc>
          <w:tcPr>
            <w:tcW w:w="0" w:type="auto"/>
            <w:vAlign w:val="center"/>
            <w:hideMark/>
          </w:tcPr>
          <w:p w14:paraId="108001C0" w14:textId="77777777" w:rsidR="00771040" w:rsidRDefault="00771040">
            <w:proofErr w:type="spellStart"/>
            <w:r>
              <w:t>Yetzt</w:t>
            </w:r>
            <w:proofErr w:type="spellEnd"/>
            <w:r>
              <w:t xml:space="preserve"> </w:t>
            </w:r>
            <w:proofErr w:type="spellStart"/>
            <w:r>
              <w:t>sicht</w:t>
            </w:r>
            <w:proofErr w:type="spellEnd"/>
            <w:r>
              <w:t xml:space="preserve"> man </w:t>
            </w:r>
            <w:proofErr w:type="spellStart"/>
            <w:r>
              <w:t>wiie</w:t>
            </w:r>
            <w:proofErr w:type="spellEnd"/>
            <w:r>
              <w:t xml:space="preserve"> </w:t>
            </w:r>
            <w:proofErr w:type="spellStart"/>
            <w:r>
              <w:t>jr</w:t>
            </w:r>
            <w:proofErr w:type="spellEnd"/>
            <w:r>
              <w:t xml:space="preserve"> </w:t>
            </w:r>
            <w:proofErr w:type="spellStart"/>
            <w:r>
              <w:t>hauffen</w:t>
            </w:r>
            <w:proofErr w:type="spellEnd"/>
            <w:r>
              <w:t xml:space="preserve"> </w:t>
            </w:r>
            <w:proofErr w:type="spellStart"/>
            <w:r>
              <w:t>dobt</w:t>
            </w:r>
            <w:proofErr w:type="spellEnd"/>
          </w:p>
        </w:tc>
      </w:tr>
      <w:tr w:rsidR="00771040" w14:paraId="398E4555" w14:textId="77777777" w:rsidTr="00771040">
        <w:trPr>
          <w:tblCellSpacing w:w="15" w:type="dxa"/>
        </w:trPr>
        <w:tc>
          <w:tcPr>
            <w:tcW w:w="0" w:type="auto"/>
            <w:vMerge/>
            <w:vAlign w:val="center"/>
            <w:hideMark/>
          </w:tcPr>
          <w:p w14:paraId="5898FB5E" w14:textId="77777777" w:rsidR="00771040" w:rsidRDefault="00771040">
            <w:pPr>
              <w:rPr>
                <w:szCs w:val="24"/>
              </w:rPr>
            </w:pPr>
          </w:p>
        </w:tc>
        <w:tc>
          <w:tcPr>
            <w:tcW w:w="0" w:type="auto"/>
            <w:vAlign w:val="center"/>
            <w:hideMark/>
          </w:tcPr>
          <w:p w14:paraId="7FF01CD0" w14:textId="77777777" w:rsidR="00771040" w:rsidRDefault="00771040">
            <w:r>
              <w:t xml:space="preserve">So </w:t>
            </w:r>
            <w:proofErr w:type="spellStart"/>
            <w:r>
              <w:t>jn</w:t>
            </w:r>
            <w:proofErr w:type="spellEnd"/>
            <w:r>
              <w:t xml:space="preserve"> </w:t>
            </w:r>
            <w:proofErr w:type="spellStart"/>
            <w:r>
              <w:t>abgtet</w:t>
            </w:r>
            <w:proofErr w:type="spellEnd"/>
            <w:r>
              <w:t xml:space="preserve"> in </w:t>
            </w:r>
            <w:proofErr w:type="spellStart"/>
            <w:r>
              <w:t>jren</w:t>
            </w:r>
            <w:proofErr w:type="spellEnd"/>
            <w:r>
              <w:t xml:space="preserve"> </w:t>
            </w:r>
            <w:proofErr w:type="spellStart"/>
            <w:r>
              <w:t>kuchen</w:t>
            </w:r>
            <w:proofErr w:type="spellEnd"/>
          </w:p>
        </w:tc>
      </w:tr>
      <w:tr w:rsidR="00771040" w14:paraId="74036A6F" w14:textId="77777777" w:rsidTr="00771040">
        <w:trPr>
          <w:tblCellSpacing w:w="15" w:type="dxa"/>
        </w:trPr>
        <w:tc>
          <w:tcPr>
            <w:tcW w:w="0" w:type="auto"/>
            <w:vMerge/>
            <w:vAlign w:val="center"/>
            <w:hideMark/>
          </w:tcPr>
          <w:p w14:paraId="2206ABC4" w14:textId="77777777" w:rsidR="00771040" w:rsidRDefault="00771040">
            <w:pPr>
              <w:rPr>
                <w:szCs w:val="24"/>
              </w:rPr>
            </w:pPr>
          </w:p>
        </w:tc>
        <w:tc>
          <w:tcPr>
            <w:tcW w:w="0" w:type="auto"/>
            <w:vAlign w:val="center"/>
            <w:hideMark/>
          </w:tcPr>
          <w:p w14:paraId="74F84887" w14:textId="77777777" w:rsidR="00771040" w:rsidRDefault="00771040">
            <w:r>
              <w:t xml:space="preserve">Wie </w:t>
            </w:r>
            <w:proofErr w:type="spellStart"/>
            <w:r>
              <w:t>sy</w:t>
            </w:r>
            <w:proofErr w:type="spellEnd"/>
            <w:r>
              <w:t xml:space="preserve"> den Luther </w:t>
            </w:r>
            <w:proofErr w:type="spellStart"/>
            <w:r>
              <w:t>schmehen</w:t>
            </w:r>
            <w:proofErr w:type="spellEnd"/>
            <w:r>
              <w:t xml:space="preserve"> fluchen</w:t>
            </w:r>
          </w:p>
        </w:tc>
      </w:tr>
      <w:tr w:rsidR="00771040" w14:paraId="2B9BC10F" w14:textId="77777777" w:rsidTr="00771040">
        <w:trPr>
          <w:tblCellSpacing w:w="15" w:type="dxa"/>
        </w:trPr>
        <w:tc>
          <w:tcPr>
            <w:tcW w:w="0" w:type="auto"/>
            <w:vMerge/>
            <w:vAlign w:val="center"/>
            <w:hideMark/>
          </w:tcPr>
          <w:p w14:paraId="42172D38" w14:textId="77777777" w:rsidR="00771040" w:rsidRDefault="00771040">
            <w:pPr>
              <w:rPr>
                <w:szCs w:val="24"/>
              </w:rPr>
            </w:pPr>
          </w:p>
        </w:tc>
        <w:tc>
          <w:tcPr>
            <w:tcW w:w="0" w:type="auto"/>
            <w:vAlign w:val="center"/>
            <w:hideMark/>
          </w:tcPr>
          <w:p w14:paraId="0E2E91CB" w14:textId="77777777" w:rsidR="00771040" w:rsidRDefault="00771040">
            <w:r>
              <w:t xml:space="preserve">Ain </w:t>
            </w:r>
            <w:proofErr w:type="spellStart"/>
            <w:r>
              <w:t>ertzketzer</w:t>
            </w:r>
            <w:proofErr w:type="spellEnd"/>
            <w:r>
              <w:t xml:space="preserve"> </w:t>
            </w:r>
            <w:proofErr w:type="spellStart"/>
            <w:r>
              <w:t>schalck</w:t>
            </w:r>
            <w:proofErr w:type="spellEnd"/>
            <w:r>
              <w:t xml:space="preserve"> </w:t>
            </w:r>
            <w:proofErr w:type="spellStart"/>
            <w:r>
              <w:t>vnd</w:t>
            </w:r>
            <w:proofErr w:type="spellEnd"/>
            <w:r>
              <w:t xml:space="preserve"> </w:t>
            </w:r>
            <w:proofErr w:type="spellStart"/>
            <w:r>
              <w:t>bößwicht</w:t>
            </w:r>
            <w:proofErr w:type="spellEnd"/>
          </w:p>
        </w:tc>
      </w:tr>
      <w:tr w:rsidR="00771040" w14:paraId="7B55127F" w14:textId="77777777" w:rsidTr="00771040">
        <w:trPr>
          <w:tblCellSpacing w:w="15" w:type="dxa"/>
        </w:trPr>
        <w:tc>
          <w:tcPr>
            <w:tcW w:w="0" w:type="auto"/>
            <w:vMerge/>
            <w:vAlign w:val="center"/>
            <w:hideMark/>
          </w:tcPr>
          <w:p w14:paraId="114A2BA7" w14:textId="77777777" w:rsidR="00771040" w:rsidRDefault="00771040">
            <w:pPr>
              <w:rPr>
                <w:szCs w:val="24"/>
              </w:rPr>
            </w:pPr>
          </w:p>
        </w:tc>
        <w:tc>
          <w:tcPr>
            <w:tcW w:w="0" w:type="auto"/>
            <w:vAlign w:val="center"/>
            <w:hideMark/>
          </w:tcPr>
          <w:p w14:paraId="657958EB" w14:textId="77777777" w:rsidR="00771040" w:rsidRDefault="00771040">
            <w:proofErr w:type="spellStart"/>
            <w:r>
              <w:t>Geyt</w:t>
            </w:r>
            <w:proofErr w:type="spellEnd"/>
            <w:r>
              <w:t xml:space="preserve"> sich doch </w:t>
            </w:r>
            <w:proofErr w:type="spellStart"/>
            <w:r>
              <w:t>kainer</w:t>
            </w:r>
            <w:proofErr w:type="spellEnd"/>
            <w:r>
              <w:t xml:space="preserve"> an das </w:t>
            </w:r>
            <w:proofErr w:type="spellStart"/>
            <w:r>
              <w:t>liecht</w:t>
            </w:r>
            <w:proofErr w:type="spellEnd"/>
          </w:p>
        </w:tc>
      </w:tr>
      <w:tr w:rsidR="00771040" w14:paraId="6687328A" w14:textId="77777777" w:rsidTr="00771040">
        <w:trPr>
          <w:tblCellSpacing w:w="15" w:type="dxa"/>
        </w:trPr>
        <w:tc>
          <w:tcPr>
            <w:tcW w:w="0" w:type="auto"/>
            <w:vMerge/>
            <w:vAlign w:val="center"/>
            <w:hideMark/>
          </w:tcPr>
          <w:p w14:paraId="09B39E42" w14:textId="77777777" w:rsidR="00771040" w:rsidRDefault="00771040">
            <w:pPr>
              <w:rPr>
                <w:szCs w:val="24"/>
              </w:rPr>
            </w:pPr>
          </w:p>
        </w:tc>
        <w:tc>
          <w:tcPr>
            <w:tcW w:w="0" w:type="auto"/>
            <w:vAlign w:val="center"/>
            <w:hideMark/>
          </w:tcPr>
          <w:p w14:paraId="4ACAF0DD" w14:textId="77777777" w:rsidR="00771040" w:rsidRDefault="00771040">
            <w:proofErr w:type="spellStart"/>
            <w:r>
              <w:t>Thund</w:t>
            </w:r>
            <w:proofErr w:type="spellEnd"/>
            <w:r>
              <w:t xml:space="preserve"> nur </w:t>
            </w:r>
            <w:proofErr w:type="spellStart"/>
            <w:r>
              <w:t>vnder</w:t>
            </w:r>
            <w:proofErr w:type="spellEnd"/>
            <w:r>
              <w:t xml:space="preserve"> den </w:t>
            </w:r>
            <w:proofErr w:type="spellStart"/>
            <w:r>
              <w:t>hütlein</w:t>
            </w:r>
            <w:proofErr w:type="spellEnd"/>
            <w:r>
              <w:t xml:space="preserve"> stechen</w:t>
            </w:r>
          </w:p>
        </w:tc>
      </w:tr>
      <w:tr w:rsidR="00771040" w14:paraId="4AF99069" w14:textId="77777777" w:rsidTr="00771040">
        <w:trPr>
          <w:tblCellSpacing w:w="15" w:type="dxa"/>
        </w:trPr>
        <w:tc>
          <w:tcPr>
            <w:tcW w:w="0" w:type="auto"/>
            <w:vMerge/>
            <w:vAlign w:val="center"/>
            <w:hideMark/>
          </w:tcPr>
          <w:p w14:paraId="6BAAB351" w14:textId="77777777" w:rsidR="00771040" w:rsidRDefault="00771040">
            <w:pPr>
              <w:rPr>
                <w:szCs w:val="24"/>
              </w:rPr>
            </w:pPr>
          </w:p>
        </w:tc>
        <w:tc>
          <w:tcPr>
            <w:tcW w:w="0" w:type="auto"/>
            <w:vAlign w:val="center"/>
            <w:hideMark/>
          </w:tcPr>
          <w:p w14:paraId="0EAE2CCE" w14:textId="77777777" w:rsidR="00771040" w:rsidRDefault="00771040">
            <w:r>
              <w:t xml:space="preserve">Schreyen sam wöllen </w:t>
            </w:r>
            <w:proofErr w:type="spellStart"/>
            <w:r>
              <w:t>sy</w:t>
            </w:r>
            <w:proofErr w:type="spellEnd"/>
            <w:r>
              <w:t xml:space="preserve"> </w:t>
            </w:r>
            <w:proofErr w:type="spellStart"/>
            <w:r>
              <w:t>zubrechen</w:t>
            </w:r>
            <w:proofErr w:type="spellEnd"/>
          </w:p>
        </w:tc>
      </w:tr>
      <w:tr w:rsidR="00771040" w14:paraId="2C8448D7" w14:textId="77777777" w:rsidTr="00771040">
        <w:trPr>
          <w:tblCellSpacing w:w="15" w:type="dxa"/>
        </w:trPr>
        <w:tc>
          <w:tcPr>
            <w:tcW w:w="0" w:type="auto"/>
            <w:vMerge/>
            <w:vAlign w:val="center"/>
            <w:hideMark/>
          </w:tcPr>
          <w:p w14:paraId="6325E11D" w14:textId="77777777" w:rsidR="00771040" w:rsidRDefault="00771040">
            <w:pPr>
              <w:rPr>
                <w:szCs w:val="24"/>
              </w:rPr>
            </w:pPr>
          </w:p>
        </w:tc>
        <w:tc>
          <w:tcPr>
            <w:tcW w:w="0" w:type="auto"/>
            <w:vAlign w:val="center"/>
            <w:hideMark/>
          </w:tcPr>
          <w:p w14:paraId="3F39EEA0" w14:textId="77777777" w:rsidR="00771040" w:rsidRDefault="00771040">
            <w:proofErr w:type="spellStart"/>
            <w:r>
              <w:t>Wa</w:t>
            </w:r>
            <w:proofErr w:type="spellEnd"/>
            <w:r>
              <w:t xml:space="preserve"> </w:t>
            </w:r>
            <w:proofErr w:type="spellStart"/>
            <w:r>
              <w:t>sy</w:t>
            </w:r>
            <w:proofErr w:type="spellEnd"/>
            <w:r>
              <w:t xml:space="preserve"> bey </w:t>
            </w:r>
            <w:proofErr w:type="spellStart"/>
            <w:r>
              <w:t>jren</w:t>
            </w:r>
            <w:proofErr w:type="spellEnd"/>
            <w:r>
              <w:t xml:space="preserve"> </w:t>
            </w:r>
            <w:proofErr w:type="spellStart"/>
            <w:r>
              <w:t>Nunnen</w:t>
            </w:r>
            <w:proofErr w:type="spellEnd"/>
            <w:r>
              <w:t xml:space="preserve"> sitzen</w:t>
            </w:r>
          </w:p>
        </w:tc>
      </w:tr>
      <w:tr w:rsidR="00771040" w14:paraId="67A7F261" w14:textId="77777777" w:rsidTr="00771040">
        <w:trPr>
          <w:tblCellSpacing w:w="15" w:type="dxa"/>
        </w:trPr>
        <w:tc>
          <w:tcPr>
            <w:tcW w:w="0" w:type="auto"/>
            <w:vMerge/>
            <w:vAlign w:val="center"/>
            <w:hideMark/>
          </w:tcPr>
          <w:p w14:paraId="69EB3C57" w14:textId="77777777" w:rsidR="00771040" w:rsidRDefault="00771040">
            <w:pPr>
              <w:rPr>
                <w:szCs w:val="24"/>
              </w:rPr>
            </w:pPr>
          </w:p>
        </w:tc>
        <w:tc>
          <w:tcPr>
            <w:tcW w:w="0" w:type="auto"/>
            <w:vAlign w:val="center"/>
            <w:hideMark/>
          </w:tcPr>
          <w:p w14:paraId="0076C674" w14:textId="77777777" w:rsidR="00771040" w:rsidRDefault="00771040">
            <w:proofErr w:type="spellStart"/>
            <w:r>
              <w:t>Vnd</w:t>
            </w:r>
            <w:proofErr w:type="spellEnd"/>
            <w:r>
              <w:t xml:space="preserve"> machen auch das </w:t>
            </w:r>
            <w:proofErr w:type="spellStart"/>
            <w:r>
              <w:t>sy</w:t>
            </w:r>
            <w:proofErr w:type="spellEnd"/>
            <w:r>
              <w:t xml:space="preserve"> erhitzen</w:t>
            </w:r>
          </w:p>
        </w:tc>
      </w:tr>
      <w:tr w:rsidR="00771040" w14:paraId="0DAA7B44" w14:textId="77777777" w:rsidTr="00771040">
        <w:trPr>
          <w:tblCellSpacing w:w="15" w:type="dxa"/>
        </w:trPr>
        <w:tc>
          <w:tcPr>
            <w:tcW w:w="0" w:type="auto"/>
            <w:vMerge/>
            <w:vAlign w:val="center"/>
            <w:hideMark/>
          </w:tcPr>
          <w:p w14:paraId="310A73D1" w14:textId="77777777" w:rsidR="00771040" w:rsidRDefault="00771040">
            <w:pPr>
              <w:rPr>
                <w:szCs w:val="24"/>
              </w:rPr>
            </w:pPr>
          </w:p>
        </w:tc>
        <w:tc>
          <w:tcPr>
            <w:tcW w:w="0" w:type="auto"/>
            <w:vAlign w:val="center"/>
            <w:hideMark/>
          </w:tcPr>
          <w:p w14:paraId="7909F289" w14:textId="77777777" w:rsidR="00771040" w:rsidRDefault="00771040">
            <w:r>
              <w:t xml:space="preserve">Wider das </w:t>
            </w:r>
            <w:proofErr w:type="spellStart"/>
            <w:r>
              <w:t>Ewangelium</w:t>
            </w:r>
            <w:proofErr w:type="spellEnd"/>
          </w:p>
        </w:tc>
      </w:tr>
      <w:tr w:rsidR="00771040" w14:paraId="6704407F" w14:textId="77777777" w:rsidTr="00771040">
        <w:trPr>
          <w:tblCellSpacing w:w="15" w:type="dxa"/>
        </w:trPr>
        <w:tc>
          <w:tcPr>
            <w:tcW w:w="0" w:type="auto"/>
            <w:vMerge/>
            <w:vAlign w:val="center"/>
            <w:hideMark/>
          </w:tcPr>
          <w:p w14:paraId="60479F2A" w14:textId="77777777" w:rsidR="00771040" w:rsidRDefault="00771040">
            <w:pPr>
              <w:rPr>
                <w:szCs w:val="24"/>
              </w:rPr>
            </w:pPr>
          </w:p>
        </w:tc>
        <w:tc>
          <w:tcPr>
            <w:tcW w:w="0" w:type="auto"/>
            <w:vAlign w:val="center"/>
            <w:hideMark/>
          </w:tcPr>
          <w:p w14:paraId="36B208B1" w14:textId="77777777" w:rsidR="00771040" w:rsidRDefault="00771040">
            <w:r>
              <w:t xml:space="preserve">Wie man </w:t>
            </w:r>
            <w:proofErr w:type="spellStart"/>
            <w:r>
              <w:t>yetz</w:t>
            </w:r>
            <w:proofErr w:type="spellEnd"/>
            <w:r>
              <w:t xml:space="preserve"> spüret </w:t>
            </w:r>
            <w:proofErr w:type="spellStart"/>
            <w:r>
              <w:t>vmb</w:t>
            </w:r>
            <w:proofErr w:type="spellEnd"/>
            <w:r>
              <w:t xml:space="preserve"> </w:t>
            </w:r>
            <w:proofErr w:type="spellStart"/>
            <w:r>
              <w:t>vnd</w:t>
            </w:r>
            <w:proofErr w:type="spellEnd"/>
            <w:r>
              <w:t xml:space="preserve"> </w:t>
            </w:r>
            <w:proofErr w:type="spellStart"/>
            <w:r>
              <w:t>vmb</w:t>
            </w:r>
            <w:proofErr w:type="spellEnd"/>
          </w:p>
        </w:tc>
      </w:tr>
      <w:tr w:rsidR="00771040" w14:paraId="06E2CFA0" w14:textId="77777777" w:rsidTr="00771040">
        <w:trPr>
          <w:tblCellSpacing w:w="15" w:type="dxa"/>
        </w:trPr>
        <w:tc>
          <w:tcPr>
            <w:tcW w:w="0" w:type="auto"/>
            <w:vAlign w:val="center"/>
            <w:hideMark/>
          </w:tcPr>
          <w:p w14:paraId="292B2BF1" w14:textId="77777777" w:rsidR="00771040" w:rsidRDefault="00771040">
            <w:r>
              <w:t xml:space="preserve">Wer die </w:t>
            </w:r>
            <w:proofErr w:type="spellStart"/>
            <w:r>
              <w:t>Frö</w:t>
            </w:r>
            <w:proofErr w:type="spellEnd"/>
            <w:r>
              <w:t>-</w:t>
            </w:r>
          </w:p>
        </w:tc>
        <w:tc>
          <w:tcPr>
            <w:tcW w:w="0" w:type="auto"/>
            <w:vAlign w:val="center"/>
            <w:hideMark/>
          </w:tcPr>
          <w:p w14:paraId="7841944A" w14:textId="77777777" w:rsidR="00771040" w:rsidRDefault="00771040">
            <w:r>
              <w:t xml:space="preserve">Die Frösch </w:t>
            </w:r>
            <w:proofErr w:type="spellStart"/>
            <w:r>
              <w:t>quacken</w:t>
            </w:r>
            <w:proofErr w:type="spellEnd"/>
            <w:r>
              <w:t xml:space="preserve"> in </w:t>
            </w:r>
            <w:proofErr w:type="spellStart"/>
            <w:r>
              <w:t>jren</w:t>
            </w:r>
            <w:proofErr w:type="spellEnd"/>
            <w:r>
              <w:t xml:space="preserve"> </w:t>
            </w:r>
            <w:proofErr w:type="spellStart"/>
            <w:r>
              <w:t>hülen</w:t>
            </w:r>
            <w:proofErr w:type="spellEnd"/>
          </w:p>
        </w:tc>
      </w:tr>
      <w:tr w:rsidR="00771040" w14:paraId="32D797CA" w14:textId="77777777" w:rsidTr="00771040">
        <w:trPr>
          <w:tblCellSpacing w:w="15" w:type="dxa"/>
        </w:trPr>
        <w:tc>
          <w:tcPr>
            <w:tcW w:w="0" w:type="auto"/>
            <w:vAlign w:val="center"/>
            <w:hideMark/>
          </w:tcPr>
          <w:p w14:paraId="4643E09A" w14:textId="77777777" w:rsidR="00771040" w:rsidRDefault="00771040">
            <w:proofErr w:type="spellStart"/>
            <w:r>
              <w:t>sche</w:t>
            </w:r>
            <w:proofErr w:type="spellEnd"/>
            <w:r>
              <w:t xml:space="preserve"> seyn.</w:t>
            </w:r>
          </w:p>
        </w:tc>
        <w:tc>
          <w:tcPr>
            <w:tcW w:w="0" w:type="auto"/>
            <w:vAlign w:val="center"/>
            <w:hideMark/>
          </w:tcPr>
          <w:p w14:paraId="350C459E" w14:textId="77777777" w:rsidR="00771040" w:rsidRDefault="00771040">
            <w:proofErr w:type="spellStart"/>
            <w:r>
              <w:t>Bedeütten</w:t>
            </w:r>
            <w:proofErr w:type="spellEnd"/>
            <w:r>
              <w:t xml:space="preserve"> </w:t>
            </w:r>
            <w:proofErr w:type="spellStart"/>
            <w:r>
              <w:t>etlich</w:t>
            </w:r>
            <w:proofErr w:type="spellEnd"/>
            <w:r>
              <w:t xml:space="preserve"> hohe </w:t>
            </w:r>
            <w:proofErr w:type="spellStart"/>
            <w:r>
              <w:t>schülen</w:t>
            </w:r>
            <w:proofErr w:type="spellEnd"/>
          </w:p>
        </w:tc>
      </w:tr>
      <w:tr w:rsidR="00771040" w14:paraId="05CFFB94" w14:textId="77777777" w:rsidTr="00771040">
        <w:trPr>
          <w:tblCellSpacing w:w="15" w:type="dxa"/>
        </w:trPr>
        <w:tc>
          <w:tcPr>
            <w:tcW w:w="0" w:type="auto"/>
            <w:vAlign w:val="center"/>
            <w:hideMark/>
          </w:tcPr>
          <w:p w14:paraId="13E6EE9C" w14:textId="77777777" w:rsidR="00771040" w:rsidRDefault="00771040">
            <w:r>
              <w:t>Exemplum</w:t>
            </w:r>
          </w:p>
        </w:tc>
        <w:tc>
          <w:tcPr>
            <w:tcW w:w="0" w:type="auto"/>
            <w:vAlign w:val="center"/>
            <w:hideMark/>
          </w:tcPr>
          <w:p w14:paraId="1D5CA26D" w14:textId="77777777" w:rsidR="00771040" w:rsidRDefault="00771040">
            <w:r>
              <w:t xml:space="preserve">Die auch wider </w:t>
            </w:r>
            <w:proofErr w:type="spellStart"/>
            <w:r>
              <w:t>Lutherum</w:t>
            </w:r>
            <w:proofErr w:type="spellEnd"/>
            <w:r>
              <w:t xml:space="preserve"> </w:t>
            </w:r>
            <w:proofErr w:type="spellStart"/>
            <w:r>
              <w:t>bleren</w:t>
            </w:r>
            <w:proofErr w:type="spellEnd"/>
          </w:p>
        </w:tc>
      </w:tr>
      <w:tr w:rsidR="00771040" w14:paraId="1FC6F547" w14:textId="77777777" w:rsidTr="00771040">
        <w:trPr>
          <w:tblCellSpacing w:w="15" w:type="dxa"/>
        </w:trPr>
        <w:tc>
          <w:tcPr>
            <w:tcW w:w="0" w:type="auto"/>
            <w:vAlign w:val="center"/>
            <w:hideMark/>
          </w:tcPr>
          <w:p w14:paraId="16F3174A" w14:textId="77777777" w:rsidR="00771040" w:rsidRDefault="00771040">
            <w:r>
              <w:t xml:space="preserve">Paris </w:t>
            </w:r>
            <w:proofErr w:type="spellStart"/>
            <w:r>
              <w:t>vnd</w:t>
            </w:r>
            <w:proofErr w:type="spellEnd"/>
            <w:r>
              <w:t xml:space="preserve"> </w:t>
            </w:r>
            <w:proofErr w:type="spellStart"/>
            <w:r>
              <w:t>Lö</w:t>
            </w:r>
            <w:proofErr w:type="spellEnd"/>
            <w:r>
              <w:t>-</w:t>
            </w:r>
          </w:p>
        </w:tc>
        <w:tc>
          <w:tcPr>
            <w:tcW w:w="0" w:type="auto"/>
            <w:vAlign w:val="center"/>
            <w:hideMark/>
          </w:tcPr>
          <w:p w14:paraId="06D1200B" w14:textId="77777777" w:rsidR="00771040" w:rsidRDefault="00771040">
            <w:proofErr w:type="spellStart"/>
            <w:r>
              <w:t>Vnd</w:t>
            </w:r>
            <w:proofErr w:type="spellEnd"/>
            <w:r>
              <w:t xml:space="preserve"> das on alle </w:t>
            </w:r>
            <w:proofErr w:type="spellStart"/>
            <w:r>
              <w:t>geschrifft</w:t>
            </w:r>
            <w:proofErr w:type="spellEnd"/>
            <w:r>
              <w:t xml:space="preserve"> </w:t>
            </w:r>
            <w:proofErr w:type="spellStart"/>
            <w:r>
              <w:t>beweren</w:t>
            </w:r>
            <w:proofErr w:type="spellEnd"/>
          </w:p>
        </w:tc>
      </w:tr>
      <w:tr w:rsidR="00771040" w14:paraId="7A00179B" w14:textId="77777777" w:rsidTr="00771040">
        <w:trPr>
          <w:tblCellSpacing w:w="15" w:type="dxa"/>
        </w:trPr>
        <w:tc>
          <w:tcPr>
            <w:tcW w:w="0" w:type="auto"/>
            <w:vAlign w:val="center"/>
            <w:hideMark/>
          </w:tcPr>
          <w:p w14:paraId="2EBC6FDF" w14:textId="77777777" w:rsidR="00771040" w:rsidRDefault="00771040">
            <w:proofErr w:type="spellStart"/>
            <w:r>
              <w:t>uen</w:t>
            </w:r>
            <w:proofErr w:type="spellEnd"/>
            <w:r>
              <w:t>/ Scilicet</w:t>
            </w:r>
          </w:p>
        </w:tc>
        <w:tc>
          <w:tcPr>
            <w:tcW w:w="0" w:type="auto"/>
            <w:vAlign w:val="center"/>
            <w:hideMark/>
          </w:tcPr>
          <w:p w14:paraId="0E1C9801" w14:textId="77777777" w:rsidR="00771040" w:rsidRDefault="00771040">
            <w:r>
              <w:t xml:space="preserve">Das </w:t>
            </w:r>
            <w:proofErr w:type="spellStart"/>
            <w:r>
              <w:t>Ewangeli</w:t>
            </w:r>
            <w:proofErr w:type="spellEnd"/>
            <w:r>
              <w:t xml:space="preserve"> thut </w:t>
            </w:r>
            <w:proofErr w:type="spellStart"/>
            <w:r>
              <w:t>jn</w:t>
            </w:r>
            <w:proofErr w:type="spellEnd"/>
            <w:r>
              <w:t xml:space="preserve"> </w:t>
            </w:r>
            <w:proofErr w:type="spellStart"/>
            <w:r>
              <w:t>ween</w:t>
            </w:r>
            <w:proofErr w:type="spellEnd"/>
          </w:p>
        </w:tc>
      </w:tr>
      <w:tr w:rsidR="00771040" w14:paraId="0C498C5D" w14:textId="77777777" w:rsidTr="00771040">
        <w:trPr>
          <w:tblCellSpacing w:w="15" w:type="dxa"/>
        </w:trPr>
        <w:tc>
          <w:tcPr>
            <w:tcW w:w="0" w:type="auto"/>
            <w:vAlign w:val="center"/>
            <w:hideMark/>
          </w:tcPr>
          <w:p w14:paraId="70968CD1" w14:textId="77777777" w:rsidR="00771040" w:rsidRDefault="00771040">
            <w:proofErr w:type="spellStart"/>
            <w:r>
              <w:t>Aristotiles</w:t>
            </w:r>
            <w:proofErr w:type="spellEnd"/>
            <w:r>
              <w:t>/</w:t>
            </w:r>
          </w:p>
        </w:tc>
        <w:tc>
          <w:tcPr>
            <w:tcW w:w="0" w:type="auto"/>
            <w:vAlign w:val="center"/>
            <w:hideMark/>
          </w:tcPr>
          <w:p w14:paraId="5AA52356" w14:textId="77777777" w:rsidR="00771040" w:rsidRDefault="00771040">
            <w:proofErr w:type="spellStart"/>
            <w:r>
              <w:t>Ir</w:t>
            </w:r>
            <w:proofErr w:type="spellEnd"/>
            <w:r>
              <w:t xml:space="preserve"> </w:t>
            </w:r>
            <w:proofErr w:type="spellStart"/>
            <w:r>
              <w:t>Haydnisch</w:t>
            </w:r>
            <w:proofErr w:type="spellEnd"/>
            <w:r>
              <w:t xml:space="preserve"> </w:t>
            </w:r>
            <w:proofErr w:type="spellStart"/>
            <w:r>
              <w:t>kunst</w:t>
            </w:r>
            <w:proofErr w:type="spellEnd"/>
            <w:r>
              <w:t xml:space="preserve"> gilt </w:t>
            </w:r>
            <w:proofErr w:type="spellStart"/>
            <w:r>
              <w:t>nit</w:t>
            </w:r>
            <w:proofErr w:type="spellEnd"/>
            <w:r>
              <w:t xml:space="preserve"> als E</w:t>
            </w:r>
          </w:p>
        </w:tc>
      </w:tr>
      <w:tr w:rsidR="00771040" w14:paraId="4C3169C8" w14:textId="77777777" w:rsidTr="00771040">
        <w:trPr>
          <w:tblCellSpacing w:w="15" w:type="dxa"/>
        </w:trPr>
        <w:tc>
          <w:tcPr>
            <w:tcW w:w="0" w:type="auto"/>
            <w:vAlign w:val="center"/>
            <w:hideMark/>
          </w:tcPr>
          <w:p w14:paraId="7C9A7165" w14:textId="77777777" w:rsidR="00771040" w:rsidRDefault="00771040">
            <w:r>
              <w:t xml:space="preserve">Plato/ </w:t>
            </w:r>
            <w:proofErr w:type="spellStart"/>
            <w:r>
              <w:t>Vir</w:t>
            </w:r>
            <w:proofErr w:type="spellEnd"/>
            <w:r>
              <w:t>-</w:t>
            </w:r>
          </w:p>
        </w:tc>
        <w:tc>
          <w:tcPr>
            <w:tcW w:w="0" w:type="auto"/>
            <w:vAlign w:val="center"/>
            <w:hideMark/>
          </w:tcPr>
          <w:p w14:paraId="4BFD36F0" w14:textId="77777777" w:rsidR="00771040" w:rsidRDefault="00771040">
            <w:r>
              <w:t xml:space="preserve">Damit all Doctor seyn </w:t>
            </w:r>
            <w:proofErr w:type="spellStart"/>
            <w:r>
              <w:t>gelert</w:t>
            </w:r>
            <w:proofErr w:type="spellEnd"/>
          </w:p>
        </w:tc>
      </w:tr>
      <w:tr w:rsidR="00771040" w14:paraId="61C8F08B" w14:textId="77777777" w:rsidTr="00771040">
        <w:trPr>
          <w:tblCellSpacing w:w="15" w:type="dxa"/>
        </w:trPr>
        <w:tc>
          <w:tcPr>
            <w:tcW w:w="0" w:type="auto"/>
            <w:vMerge w:val="restart"/>
            <w:vAlign w:val="center"/>
            <w:hideMark/>
          </w:tcPr>
          <w:p w14:paraId="1EB3FA45" w14:textId="77777777" w:rsidR="00771040" w:rsidRDefault="00771040">
            <w:proofErr w:type="spellStart"/>
            <w:r>
              <w:t>gilius</w:t>
            </w:r>
            <w:proofErr w:type="spellEnd"/>
          </w:p>
        </w:tc>
        <w:tc>
          <w:tcPr>
            <w:tcW w:w="0" w:type="auto"/>
            <w:vAlign w:val="center"/>
            <w:hideMark/>
          </w:tcPr>
          <w:p w14:paraId="7994F005" w14:textId="77777777" w:rsidR="00771040" w:rsidRDefault="00771040">
            <w:r>
              <w:t xml:space="preserve">Die </w:t>
            </w:r>
            <w:proofErr w:type="spellStart"/>
            <w:r>
              <w:t>vns</w:t>
            </w:r>
            <w:proofErr w:type="spellEnd"/>
            <w:r>
              <w:t xml:space="preserve"> die </w:t>
            </w:r>
            <w:proofErr w:type="spellStart"/>
            <w:r>
              <w:t>geschrifft</w:t>
            </w:r>
            <w:proofErr w:type="spellEnd"/>
            <w:r>
              <w:t xml:space="preserve"> haben </w:t>
            </w:r>
            <w:proofErr w:type="spellStart"/>
            <w:r>
              <w:t>verkert</w:t>
            </w:r>
            <w:proofErr w:type="spellEnd"/>
          </w:p>
        </w:tc>
      </w:tr>
      <w:tr w:rsidR="00771040" w14:paraId="3E5FD90C" w14:textId="77777777" w:rsidTr="00771040">
        <w:trPr>
          <w:tblCellSpacing w:w="15" w:type="dxa"/>
        </w:trPr>
        <w:tc>
          <w:tcPr>
            <w:tcW w:w="0" w:type="auto"/>
            <w:vMerge/>
            <w:vAlign w:val="center"/>
            <w:hideMark/>
          </w:tcPr>
          <w:p w14:paraId="74C0E0BB" w14:textId="77777777" w:rsidR="00771040" w:rsidRDefault="00771040">
            <w:pPr>
              <w:rPr>
                <w:szCs w:val="24"/>
              </w:rPr>
            </w:pPr>
          </w:p>
        </w:tc>
        <w:tc>
          <w:tcPr>
            <w:tcW w:w="0" w:type="auto"/>
            <w:vAlign w:val="center"/>
            <w:hideMark/>
          </w:tcPr>
          <w:p w14:paraId="267A56C7" w14:textId="77777777" w:rsidR="00771040" w:rsidRDefault="00771040">
            <w:r>
              <w:t xml:space="preserve">Mit </w:t>
            </w:r>
            <w:proofErr w:type="spellStart"/>
            <w:r>
              <w:t>jrer</w:t>
            </w:r>
            <w:proofErr w:type="spellEnd"/>
            <w:r>
              <w:t xml:space="preserve"> </w:t>
            </w:r>
            <w:proofErr w:type="spellStart"/>
            <w:r>
              <w:t>Haydenischen</w:t>
            </w:r>
            <w:proofErr w:type="spellEnd"/>
            <w:r>
              <w:t xml:space="preserve"> </w:t>
            </w:r>
            <w:proofErr w:type="spellStart"/>
            <w:r>
              <w:t>kunst</w:t>
            </w:r>
            <w:proofErr w:type="spellEnd"/>
          </w:p>
        </w:tc>
      </w:tr>
      <w:tr w:rsidR="00771040" w14:paraId="1F05F01C" w14:textId="77777777" w:rsidTr="00771040">
        <w:trPr>
          <w:tblCellSpacing w:w="15" w:type="dxa"/>
        </w:trPr>
        <w:tc>
          <w:tcPr>
            <w:tcW w:w="0" w:type="auto"/>
            <w:vMerge/>
            <w:vAlign w:val="center"/>
            <w:hideMark/>
          </w:tcPr>
          <w:p w14:paraId="7E168982" w14:textId="77777777" w:rsidR="00771040" w:rsidRDefault="00771040">
            <w:pPr>
              <w:rPr>
                <w:szCs w:val="24"/>
              </w:rPr>
            </w:pPr>
          </w:p>
        </w:tc>
        <w:tc>
          <w:tcPr>
            <w:tcW w:w="0" w:type="auto"/>
            <w:vAlign w:val="center"/>
            <w:hideMark/>
          </w:tcPr>
          <w:p w14:paraId="41A62C80" w14:textId="77777777" w:rsidR="00771040" w:rsidRDefault="00771040">
            <w:r>
              <w:t xml:space="preserve">Auch tragen dem Luther </w:t>
            </w:r>
            <w:proofErr w:type="spellStart"/>
            <w:r>
              <w:t>vngungs</w:t>
            </w:r>
            <w:proofErr w:type="spellEnd"/>
          </w:p>
        </w:tc>
      </w:tr>
      <w:tr w:rsidR="00771040" w14:paraId="51E7B28D" w14:textId="77777777" w:rsidTr="00771040">
        <w:trPr>
          <w:tblCellSpacing w:w="15" w:type="dxa"/>
        </w:trPr>
        <w:tc>
          <w:tcPr>
            <w:tcW w:w="0" w:type="auto"/>
            <w:vAlign w:val="center"/>
            <w:hideMark/>
          </w:tcPr>
          <w:p w14:paraId="41D93232" w14:textId="77777777" w:rsidR="00771040" w:rsidRDefault="00771040">
            <w:r>
              <w:t>Wer die wild</w:t>
            </w:r>
          </w:p>
        </w:tc>
        <w:tc>
          <w:tcPr>
            <w:tcW w:w="0" w:type="auto"/>
            <w:vAlign w:val="center"/>
            <w:hideMark/>
          </w:tcPr>
          <w:p w14:paraId="446781B4" w14:textId="77777777" w:rsidR="00771040" w:rsidRDefault="00771040">
            <w:r>
              <w:t xml:space="preserve">Die </w:t>
            </w:r>
            <w:proofErr w:type="spellStart"/>
            <w:r>
              <w:t>Wildtgens</w:t>
            </w:r>
            <w:proofErr w:type="spellEnd"/>
            <w:r>
              <w:t xml:space="preserve"> </w:t>
            </w:r>
            <w:proofErr w:type="spellStart"/>
            <w:r>
              <w:t>deüten</w:t>
            </w:r>
            <w:proofErr w:type="spellEnd"/>
            <w:r>
              <w:t xml:space="preserve"> </w:t>
            </w:r>
            <w:proofErr w:type="spellStart"/>
            <w:r>
              <w:t>vns</w:t>
            </w:r>
            <w:proofErr w:type="spellEnd"/>
            <w:r>
              <w:t xml:space="preserve"> die </w:t>
            </w:r>
            <w:proofErr w:type="spellStart"/>
            <w:r>
              <w:t>leyen</w:t>
            </w:r>
            <w:proofErr w:type="spellEnd"/>
          </w:p>
        </w:tc>
      </w:tr>
      <w:tr w:rsidR="00771040" w14:paraId="5C407B09" w14:textId="77777777" w:rsidTr="00771040">
        <w:trPr>
          <w:tblCellSpacing w:w="15" w:type="dxa"/>
        </w:trPr>
        <w:tc>
          <w:tcPr>
            <w:tcW w:w="0" w:type="auto"/>
            <w:vMerge w:val="restart"/>
            <w:vAlign w:val="center"/>
            <w:hideMark/>
          </w:tcPr>
          <w:p w14:paraId="40B9B519" w14:textId="77777777" w:rsidR="00771040" w:rsidRDefault="00771040">
            <w:proofErr w:type="spellStart"/>
            <w:r>
              <w:t>gens</w:t>
            </w:r>
            <w:proofErr w:type="spellEnd"/>
            <w:r>
              <w:t xml:space="preserve"> </w:t>
            </w:r>
            <w:proofErr w:type="spellStart"/>
            <w:r>
              <w:t>seynd</w:t>
            </w:r>
            <w:proofErr w:type="spellEnd"/>
            <w:r>
              <w:t>.</w:t>
            </w:r>
          </w:p>
        </w:tc>
        <w:tc>
          <w:tcPr>
            <w:tcW w:w="0" w:type="auto"/>
            <w:vAlign w:val="center"/>
            <w:hideMark/>
          </w:tcPr>
          <w:p w14:paraId="2F654CCF" w14:textId="77777777" w:rsidR="00771040" w:rsidRDefault="00771040">
            <w:r>
              <w:t xml:space="preserve">Die </w:t>
            </w:r>
            <w:proofErr w:type="spellStart"/>
            <w:r>
              <w:t>jn</w:t>
            </w:r>
            <w:proofErr w:type="spellEnd"/>
            <w:r>
              <w:t xml:space="preserve"> verfluchen </w:t>
            </w:r>
            <w:proofErr w:type="spellStart"/>
            <w:r>
              <w:t>vnd</w:t>
            </w:r>
            <w:proofErr w:type="spellEnd"/>
            <w:r>
              <w:t xml:space="preserve"> </w:t>
            </w:r>
            <w:proofErr w:type="spellStart"/>
            <w:r>
              <w:t>verspeyen</w:t>
            </w:r>
            <w:proofErr w:type="spellEnd"/>
          </w:p>
        </w:tc>
      </w:tr>
      <w:tr w:rsidR="00771040" w14:paraId="64CD72CB" w14:textId="77777777" w:rsidTr="00771040">
        <w:trPr>
          <w:tblCellSpacing w:w="15" w:type="dxa"/>
        </w:trPr>
        <w:tc>
          <w:tcPr>
            <w:tcW w:w="0" w:type="auto"/>
            <w:vMerge/>
            <w:vAlign w:val="center"/>
            <w:hideMark/>
          </w:tcPr>
          <w:p w14:paraId="30BD004E" w14:textId="77777777" w:rsidR="00771040" w:rsidRDefault="00771040">
            <w:pPr>
              <w:rPr>
                <w:szCs w:val="24"/>
              </w:rPr>
            </w:pPr>
          </w:p>
        </w:tc>
        <w:tc>
          <w:tcPr>
            <w:tcW w:w="0" w:type="auto"/>
            <w:vAlign w:val="center"/>
            <w:hideMark/>
          </w:tcPr>
          <w:p w14:paraId="5DC189B9" w14:textId="77777777" w:rsidR="00771040" w:rsidRDefault="00771040">
            <w:r>
              <w:t xml:space="preserve">Was will der Münich </w:t>
            </w:r>
            <w:proofErr w:type="spellStart"/>
            <w:r>
              <w:t>newes</w:t>
            </w:r>
            <w:proofErr w:type="spellEnd"/>
            <w:r>
              <w:t xml:space="preserve"> leeren</w:t>
            </w:r>
          </w:p>
        </w:tc>
      </w:tr>
      <w:tr w:rsidR="00771040" w14:paraId="76492C38" w14:textId="77777777" w:rsidTr="00771040">
        <w:trPr>
          <w:tblCellSpacing w:w="15" w:type="dxa"/>
        </w:trPr>
        <w:tc>
          <w:tcPr>
            <w:tcW w:w="0" w:type="auto"/>
            <w:vAlign w:val="center"/>
            <w:hideMark/>
          </w:tcPr>
          <w:p w14:paraId="38B9C7DD" w14:textId="77777777" w:rsidR="00771040" w:rsidRDefault="00771040">
            <w:r>
              <w:t>Christus</w:t>
            </w:r>
          </w:p>
        </w:tc>
        <w:tc>
          <w:tcPr>
            <w:tcW w:w="0" w:type="auto"/>
            <w:vAlign w:val="center"/>
            <w:hideMark/>
          </w:tcPr>
          <w:p w14:paraId="4A353543" w14:textId="77777777" w:rsidR="00771040" w:rsidRDefault="00771040">
            <w:proofErr w:type="spellStart"/>
            <w:r>
              <w:t>Vnd</w:t>
            </w:r>
            <w:proofErr w:type="spellEnd"/>
            <w:r>
              <w:t xml:space="preserve"> die </w:t>
            </w:r>
            <w:proofErr w:type="spellStart"/>
            <w:r>
              <w:t>gantz</w:t>
            </w:r>
            <w:proofErr w:type="spellEnd"/>
            <w:r>
              <w:t xml:space="preserve"> </w:t>
            </w:r>
            <w:proofErr w:type="spellStart"/>
            <w:r>
              <w:t>Christenhait</w:t>
            </w:r>
            <w:proofErr w:type="spellEnd"/>
            <w:r>
              <w:t xml:space="preserve"> </w:t>
            </w:r>
            <w:proofErr w:type="spellStart"/>
            <w:r>
              <w:t>verkeren</w:t>
            </w:r>
            <w:proofErr w:type="spellEnd"/>
          </w:p>
        </w:tc>
      </w:tr>
      <w:tr w:rsidR="00771040" w14:paraId="4D9658A2" w14:textId="77777777" w:rsidTr="00771040">
        <w:trPr>
          <w:tblCellSpacing w:w="15" w:type="dxa"/>
        </w:trPr>
        <w:tc>
          <w:tcPr>
            <w:tcW w:w="0" w:type="auto"/>
            <w:vAlign w:val="center"/>
            <w:hideMark/>
          </w:tcPr>
          <w:p w14:paraId="70325B39" w14:textId="77777777" w:rsidR="00771040" w:rsidRDefault="00771040">
            <w:r>
              <w:t xml:space="preserve">spricht </w:t>
            </w:r>
            <w:proofErr w:type="spellStart"/>
            <w:r>
              <w:t>Kom</w:t>
            </w:r>
            <w:proofErr w:type="spellEnd"/>
          </w:p>
        </w:tc>
        <w:tc>
          <w:tcPr>
            <w:tcW w:w="0" w:type="auto"/>
            <w:vAlign w:val="center"/>
            <w:hideMark/>
          </w:tcPr>
          <w:p w14:paraId="56E295B6" w14:textId="77777777" w:rsidR="00771040" w:rsidRDefault="00771040">
            <w:proofErr w:type="spellStart"/>
            <w:r>
              <w:t>Vnser</w:t>
            </w:r>
            <w:proofErr w:type="spellEnd"/>
            <w:r>
              <w:t xml:space="preserve"> gut </w:t>
            </w:r>
            <w:proofErr w:type="spellStart"/>
            <w:r>
              <w:t>werck</w:t>
            </w:r>
            <w:proofErr w:type="spellEnd"/>
            <w:r>
              <w:t xml:space="preserve"> thut er </w:t>
            </w:r>
            <w:proofErr w:type="spellStart"/>
            <w:r>
              <w:t>verhienen</w:t>
            </w:r>
            <w:proofErr w:type="spellEnd"/>
          </w:p>
        </w:tc>
      </w:tr>
      <w:tr w:rsidR="00771040" w14:paraId="54FDE875" w14:textId="77777777" w:rsidTr="00771040">
        <w:trPr>
          <w:tblCellSpacing w:w="15" w:type="dxa"/>
        </w:trPr>
        <w:tc>
          <w:tcPr>
            <w:tcW w:w="0" w:type="auto"/>
            <w:vAlign w:val="center"/>
            <w:hideMark/>
          </w:tcPr>
          <w:p w14:paraId="1BD31FD0" w14:textId="77777777" w:rsidR="00771040" w:rsidRDefault="00771040">
            <w:proofErr w:type="spellStart"/>
            <w:r>
              <w:t>ment</w:t>
            </w:r>
            <w:proofErr w:type="spellEnd"/>
            <w:r>
              <w:t xml:space="preserve"> zu mir/</w:t>
            </w:r>
          </w:p>
        </w:tc>
        <w:tc>
          <w:tcPr>
            <w:tcW w:w="0" w:type="auto"/>
            <w:vAlign w:val="center"/>
            <w:hideMark/>
          </w:tcPr>
          <w:p w14:paraId="0D7823B1" w14:textId="77777777" w:rsidR="00771040" w:rsidRDefault="00771040">
            <w:r>
              <w:t xml:space="preserve">Will man soll den </w:t>
            </w:r>
            <w:proofErr w:type="spellStart"/>
            <w:r>
              <w:t>haylgen</w:t>
            </w:r>
            <w:proofErr w:type="spellEnd"/>
            <w:r>
              <w:t xml:space="preserve"> </w:t>
            </w:r>
            <w:proofErr w:type="spellStart"/>
            <w:r>
              <w:t>nit</w:t>
            </w:r>
            <w:proofErr w:type="spellEnd"/>
            <w:r>
              <w:t xml:space="preserve"> dienen</w:t>
            </w:r>
          </w:p>
        </w:tc>
      </w:tr>
      <w:tr w:rsidR="00771040" w14:paraId="3D2CA0FB" w14:textId="77777777" w:rsidTr="00771040">
        <w:trPr>
          <w:tblCellSpacing w:w="15" w:type="dxa"/>
        </w:trPr>
        <w:tc>
          <w:tcPr>
            <w:tcW w:w="0" w:type="auto"/>
            <w:vAlign w:val="center"/>
            <w:hideMark/>
          </w:tcPr>
          <w:p w14:paraId="2BCBC252" w14:textId="77777777" w:rsidR="00771040" w:rsidRDefault="00771040">
            <w:r>
              <w:t>ich will euch</w:t>
            </w:r>
          </w:p>
        </w:tc>
        <w:tc>
          <w:tcPr>
            <w:tcW w:w="0" w:type="auto"/>
            <w:vAlign w:val="center"/>
            <w:hideMark/>
          </w:tcPr>
          <w:p w14:paraId="42EA9A42" w14:textId="77777777" w:rsidR="00771040" w:rsidRDefault="00771040">
            <w:r>
              <w:t xml:space="preserve">Zu </w:t>
            </w:r>
            <w:proofErr w:type="spellStart"/>
            <w:r>
              <w:t>got</w:t>
            </w:r>
            <w:proofErr w:type="spellEnd"/>
            <w:r>
              <w:t xml:space="preserve"> </w:t>
            </w:r>
            <w:proofErr w:type="spellStart"/>
            <w:r>
              <w:t>allain</w:t>
            </w:r>
            <w:proofErr w:type="spellEnd"/>
            <w:r>
              <w:t xml:space="preserve"> sollen wir </w:t>
            </w:r>
            <w:proofErr w:type="spellStart"/>
            <w:r>
              <w:t>gelffen</w:t>
            </w:r>
            <w:proofErr w:type="spellEnd"/>
          </w:p>
        </w:tc>
      </w:tr>
      <w:tr w:rsidR="00771040" w14:paraId="19A4EA9D" w14:textId="77777777" w:rsidTr="00771040">
        <w:trPr>
          <w:tblCellSpacing w:w="15" w:type="dxa"/>
        </w:trPr>
        <w:tc>
          <w:tcPr>
            <w:tcW w:w="0" w:type="auto"/>
            <w:vAlign w:val="center"/>
            <w:hideMark/>
          </w:tcPr>
          <w:p w14:paraId="74289034" w14:textId="77777777" w:rsidR="00771040" w:rsidRDefault="00771040">
            <w:proofErr w:type="spellStart"/>
            <w:r>
              <w:t>erquickenn</w:t>
            </w:r>
            <w:proofErr w:type="spellEnd"/>
            <w:r>
              <w:t>/</w:t>
            </w:r>
          </w:p>
        </w:tc>
        <w:tc>
          <w:tcPr>
            <w:tcW w:w="0" w:type="auto"/>
            <w:vAlign w:val="center"/>
            <w:hideMark/>
          </w:tcPr>
          <w:p w14:paraId="5330FE9F" w14:textId="77777777" w:rsidR="00771040" w:rsidRDefault="00771040">
            <w:r>
              <w:t xml:space="preserve">Kain </w:t>
            </w:r>
            <w:proofErr w:type="spellStart"/>
            <w:r>
              <w:t>creatur</w:t>
            </w:r>
            <w:proofErr w:type="spellEnd"/>
            <w:r>
              <w:t xml:space="preserve"> </w:t>
            </w:r>
            <w:proofErr w:type="spellStart"/>
            <w:r>
              <w:t>müg</w:t>
            </w:r>
            <w:proofErr w:type="spellEnd"/>
            <w:r>
              <w:t xml:space="preserve"> </w:t>
            </w:r>
            <w:proofErr w:type="spellStart"/>
            <w:r>
              <w:t>vns</w:t>
            </w:r>
            <w:proofErr w:type="spellEnd"/>
            <w:r>
              <w:t xml:space="preserve"> </w:t>
            </w:r>
            <w:proofErr w:type="spellStart"/>
            <w:r>
              <w:t>gehelffen</w:t>
            </w:r>
            <w:proofErr w:type="spellEnd"/>
          </w:p>
        </w:tc>
      </w:tr>
      <w:tr w:rsidR="00771040" w14:paraId="28DEB547" w14:textId="77777777" w:rsidTr="00771040">
        <w:trPr>
          <w:tblCellSpacing w:w="15" w:type="dxa"/>
        </w:trPr>
        <w:tc>
          <w:tcPr>
            <w:tcW w:w="0" w:type="auto"/>
            <w:vAlign w:val="center"/>
            <w:hideMark/>
          </w:tcPr>
          <w:p w14:paraId="66C93C22" w14:textId="77777777" w:rsidR="00771040" w:rsidRDefault="00771040">
            <w:proofErr w:type="spellStart"/>
            <w:r>
              <w:t>Matthei</w:t>
            </w:r>
            <w:proofErr w:type="spellEnd"/>
            <w:r>
              <w:t xml:space="preserve">. </w:t>
            </w:r>
            <w:proofErr w:type="spellStart"/>
            <w:r>
              <w:t>xj</w:t>
            </w:r>
            <w:proofErr w:type="spellEnd"/>
            <w:r>
              <w:t>.</w:t>
            </w:r>
          </w:p>
        </w:tc>
        <w:tc>
          <w:tcPr>
            <w:tcW w:w="0" w:type="auto"/>
            <w:vAlign w:val="center"/>
            <w:hideMark/>
          </w:tcPr>
          <w:p w14:paraId="5114DFE8" w14:textId="77777777" w:rsidR="00771040" w:rsidRDefault="00771040">
            <w:proofErr w:type="spellStart"/>
            <w:r>
              <w:t>Vnser</w:t>
            </w:r>
            <w:proofErr w:type="spellEnd"/>
            <w:r>
              <w:t xml:space="preserve"> </w:t>
            </w:r>
            <w:proofErr w:type="spellStart"/>
            <w:r>
              <w:t>walfart</w:t>
            </w:r>
            <w:proofErr w:type="spellEnd"/>
            <w:r>
              <w:t xml:space="preserve"> er auch </w:t>
            </w:r>
            <w:proofErr w:type="spellStart"/>
            <w:r>
              <w:t>abstelt</w:t>
            </w:r>
            <w:proofErr w:type="spellEnd"/>
          </w:p>
        </w:tc>
      </w:tr>
      <w:tr w:rsidR="00771040" w14:paraId="4823DFC0" w14:textId="77777777" w:rsidTr="00771040">
        <w:trPr>
          <w:tblCellSpacing w:w="15" w:type="dxa"/>
        </w:trPr>
        <w:tc>
          <w:tcPr>
            <w:tcW w:w="0" w:type="auto"/>
            <w:vAlign w:val="center"/>
            <w:hideMark/>
          </w:tcPr>
          <w:p w14:paraId="02DD3126" w14:textId="77777777" w:rsidR="00771040" w:rsidRDefault="00771040">
            <w:proofErr w:type="spellStart"/>
            <w:r>
              <w:t>Scd'mordinem</w:t>
            </w:r>
            <w:proofErr w:type="spellEnd"/>
          </w:p>
        </w:tc>
        <w:tc>
          <w:tcPr>
            <w:tcW w:w="0" w:type="auto"/>
            <w:vAlign w:val="center"/>
            <w:hideMark/>
          </w:tcPr>
          <w:p w14:paraId="7AB335CC" w14:textId="77777777" w:rsidR="00771040" w:rsidRDefault="00771040">
            <w:r>
              <w:t xml:space="preserve">Von </w:t>
            </w:r>
            <w:proofErr w:type="spellStart"/>
            <w:r>
              <w:t>vasten</w:t>
            </w:r>
            <w:proofErr w:type="spellEnd"/>
            <w:r>
              <w:t xml:space="preserve"> </w:t>
            </w:r>
            <w:proofErr w:type="spellStart"/>
            <w:r>
              <w:t>feyrn</w:t>
            </w:r>
            <w:proofErr w:type="spellEnd"/>
            <w:r>
              <w:t xml:space="preserve"> er </w:t>
            </w:r>
            <w:proofErr w:type="spellStart"/>
            <w:r>
              <w:t>nit</w:t>
            </w:r>
            <w:proofErr w:type="spellEnd"/>
            <w:r>
              <w:t xml:space="preserve"> </w:t>
            </w:r>
            <w:proofErr w:type="spellStart"/>
            <w:r>
              <w:t>vil</w:t>
            </w:r>
            <w:proofErr w:type="spellEnd"/>
            <w:r>
              <w:t xml:space="preserve"> </w:t>
            </w:r>
            <w:proofErr w:type="spellStart"/>
            <w:r>
              <w:t>helt</w:t>
            </w:r>
            <w:proofErr w:type="spellEnd"/>
          </w:p>
        </w:tc>
      </w:tr>
      <w:tr w:rsidR="00771040" w14:paraId="08D3DA42" w14:textId="77777777" w:rsidTr="00771040">
        <w:trPr>
          <w:tblCellSpacing w:w="15" w:type="dxa"/>
        </w:trPr>
        <w:tc>
          <w:tcPr>
            <w:tcW w:w="0" w:type="auto"/>
            <w:vAlign w:val="center"/>
            <w:hideMark/>
          </w:tcPr>
          <w:p w14:paraId="234BB745" w14:textId="77777777" w:rsidR="00771040" w:rsidRDefault="00771040">
            <w:r>
              <w:t>Romanorum</w:t>
            </w:r>
          </w:p>
        </w:tc>
        <w:tc>
          <w:tcPr>
            <w:tcW w:w="0" w:type="auto"/>
            <w:vAlign w:val="center"/>
            <w:hideMark/>
          </w:tcPr>
          <w:p w14:paraId="2AC2A8D6" w14:textId="77777777" w:rsidR="00771040" w:rsidRDefault="00771040">
            <w:r>
              <w:t xml:space="preserve">Wie wirs lang </w:t>
            </w:r>
            <w:proofErr w:type="spellStart"/>
            <w:r>
              <w:t>hond</w:t>
            </w:r>
            <w:proofErr w:type="spellEnd"/>
            <w:r>
              <w:t xml:space="preserve"> gehabt im brauch</w:t>
            </w:r>
          </w:p>
        </w:tc>
      </w:tr>
      <w:tr w:rsidR="00771040" w14:paraId="7DAA80F9" w14:textId="77777777" w:rsidTr="00771040">
        <w:trPr>
          <w:tblCellSpacing w:w="15" w:type="dxa"/>
        </w:trPr>
        <w:tc>
          <w:tcPr>
            <w:tcW w:w="0" w:type="auto"/>
            <w:vAlign w:val="center"/>
            <w:hideMark/>
          </w:tcPr>
          <w:p w14:paraId="4268D883" w14:textId="77777777" w:rsidR="00771040" w:rsidRDefault="00771040">
            <w:r>
              <w:t>Als dann war</w:t>
            </w:r>
          </w:p>
        </w:tc>
        <w:tc>
          <w:tcPr>
            <w:tcW w:w="0" w:type="auto"/>
            <w:vAlign w:val="center"/>
            <w:hideMark/>
          </w:tcPr>
          <w:p w14:paraId="4B46FED1" w14:textId="77777777" w:rsidR="00771040" w:rsidRDefault="00771040">
            <w:r>
              <w:t xml:space="preserve">Des </w:t>
            </w:r>
            <w:proofErr w:type="spellStart"/>
            <w:r>
              <w:t>gleych</w:t>
            </w:r>
            <w:proofErr w:type="spellEnd"/>
            <w:r>
              <w:t xml:space="preserve"> von Kirchen </w:t>
            </w:r>
            <w:proofErr w:type="spellStart"/>
            <w:r>
              <w:t>stifften</w:t>
            </w:r>
            <w:proofErr w:type="spellEnd"/>
            <w:r>
              <w:t xml:space="preserve"> auch</w:t>
            </w:r>
          </w:p>
        </w:tc>
      </w:tr>
      <w:tr w:rsidR="00771040" w14:paraId="05750D77" w14:textId="77777777" w:rsidTr="00771040">
        <w:trPr>
          <w:tblCellSpacing w:w="15" w:type="dxa"/>
        </w:trPr>
        <w:tc>
          <w:tcPr>
            <w:tcW w:w="0" w:type="auto"/>
            <w:vMerge w:val="restart"/>
            <w:vAlign w:val="center"/>
            <w:hideMark/>
          </w:tcPr>
          <w:p w14:paraId="1122C3A0" w14:textId="77777777" w:rsidR="00771040" w:rsidRDefault="00771040">
            <w:r>
              <w:t>ist.</w:t>
            </w:r>
          </w:p>
        </w:tc>
        <w:tc>
          <w:tcPr>
            <w:tcW w:w="0" w:type="auto"/>
            <w:vAlign w:val="center"/>
            <w:hideMark/>
          </w:tcPr>
          <w:p w14:paraId="7DB78BA4" w14:textId="77777777" w:rsidR="00771040" w:rsidRDefault="00771040">
            <w:r>
              <w:t xml:space="preserve">Die </w:t>
            </w:r>
            <w:proofErr w:type="spellStart"/>
            <w:r>
              <w:t>orden</w:t>
            </w:r>
            <w:proofErr w:type="spellEnd"/>
            <w:r>
              <w:t xml:space="preserve"> </w:t>
            </w:r>
            <w:proofErr w:type="spellStart"/>
            <w:r>
              <w:t>hayst</w:t>
            </w:r>
            <w:proofErr w:type="spellEnd"/>
            <w:r>
              <w:t xml:space="preserve"> er </w:t>
            </w:r>
            <w:proofErr w:type="spellStart"/>
            <w:r>
              <w:t>menschen</w:t>
            </w:r>
            <w:proofErr w:type="spellEnd"/>
            <w:r>
              <w:t xml:space="preserve"> </w:t>
            </w:r>
            <w:proofErr w:type="spellStart"/>
            <w:r>
              <w:t>fünd</w:t>
            </w:r>
            <w:proofErr w:type="spellEnd"/>
          </w:p>
        </w:tc>
      </w:tr>
      <w:tr w:rsidR="00771040" w14:paraId="58D09B42" w14:textId="77777777" w:rsidTr="00771040">
        <w:trPr>
          <w:tblCellSpacing w:w="15" w:type="dxa"/>
        </w:trPr>
        <w:tc>
          <w:tcPr>
            <w:tcW w:w="0" w:type="auto"/>
            <w:vMerge/>
            <w:vAlign w:val="center"/>
            <w:hideMark/>
          </w:tcPr>
          <w:p w14:paraId="76923D82" w14:textId="77777777" w:rsidR="00771040" w:rsidRDefault="00771040">
            <w:pPr>
              <w:rPr>
                <w:szCs w:val="24"/>
              </w:rPr>
            </w:pPr>
          </w:p>
        </w:tc>
        <w:tc>
          <w:tcPr>
            <w:tcW w:w="0" w:type="auto"/>
            <w:vAlign w:val="center"/>
            <w:hideMark/>
          </w:tcPr>
          <w:p w14:paraId="634E95AB" w14:textId="77777777" w:rsidR="00771040" w:rsidRDefault="00771040">
            <w:r>
              <w:t xml:space="preserve">Auch </w:t>
            </w:r>
            <w:proofErr w:type="spellStart"/>
            <w:r>
              <w:t>schreybt</w:t>
            </w:r>
            <w:proofErr w:type="spellEnd"/>
            <w:r>
              <w:t xml:space="preserve"> Luther es sey </w:t>
            </w:r>
            <w:proofErr w:type="spellStart"/>
            <w:r>
              <w:t>kayn</w:t>
            </w:r>
            <w:proofErr w:type="spellEnd"/>
            <w:r>
              <w:t xml:space="preserve"> </w:t>
            </w:r>
            <w:proofErr w:type="spellStart"/>
            <w:r>
              <w:t>sünd</w:t>
            </w:r>
            <w:proofErr w:type="spellEnd"/>
          </w:p>
        </w:tc>
      </w:tr>
      <w:tr w:rsidR="00771040" w14:paraId="5943B337" w14:textId="77777777" w:rsidTr="00771040">
        <w:trPr>
          <w:tblCellSpacing w:w="15" w:type="dxa"/>
        </w:trPr>
        <w:tc>
          <w:tcPr>
            <w:tcW w:w="0" w:type="auto"/>
            <w:vMerge/>
            <w:vAlign w:val="center"/>
            <w:hideMark/>
          </w:tcPr>
          <w:p w14:paraId="55E12085" w14:textId="77777777" w:rsidR="00771040" w:rsidRDefault="00771040">
            <w:pPr>
              <w:rPr>
                <w:szCs w:val="24"/>
              </w:rPr>
            </w:pPr>
          </w:p>
        </w:tc>
        <w:tc>
          <w:tcPr>
            <w:tcW w:w="0" w:type="auto"/>
            <w:vAlign w:val="center"/>
            <w:hideMark/>
          </w:tcPr>
          <w:p w14:paraId="38A97D96" w14:textId="77777777" w:rsidR="00771040" w:rsidRDefault="00771040">
            <w:r>
              <w:t xml:space="preserve">Dann was </w:t>
            </w:r>
            <w:proofErr w:type="spellStart"/>
            <w:r>
              <w:t>vns</w:t>
            </w:r>
            <w:proofErr w:type="spellEnd"/>
            <w:r>
              <w:t xml:space="preserve"> hab </w:t>
            </w:r>
            <w:proofErr w:type="spellStart"/>
            <w:r>
              <w:t>verbotten</w:t>
            </w:r>
            <w:proofErr w:type="spellEnd"/>
            <w:r>
              <w:t xml:space="preserve"> </w:t>
            </w:r>
            <w:proofErr w:type="spellStart"/>
            <w:r>
              <w:t>got</w:t>
            </w:r>
            <w:proofErr w:type="spellEnd"/>
          </w:p>
        </w:tc>
      </w:tr>
      <w:tr w:rsidR="00771040" w14:paraId="4C3B0AE3" w14:textId="77777777" w:rsidTr="00771040">
        <w:trPr>
          <w:tblCellSpacing w:w="15" w:type="dxa"/>
        </w:trPr>
        <w:tc>
          <w:tcPr>
            <w:tcW w:w="0" w:type="auto"/>
            <w:vMerge/>
            <w:vAlign w:val="center"/>
            <w:hideMark/>
          </w:tcPr>
          <w:p w14:paraId="153F2903" w14:textId="77777777" w:rsidR="00771040" w:rsidRDefault="00771040">
            <w:pPr>
              <w:rPr>
                <w:szCs w:val="24"/>
              </w:rPr>
            </w:pPr>
          </w:p>
        </w:tc>
        <w:tc>
          <w:tcPr>
            <w:tcW w:w="0" w:type="auto"/>
            <w:vAlign w:val="center"/>
            <w:hideMark/>
          </w:tcPr>
          <w:p w14:paraId="33151E60" w14:textId="77777777" w:rsidR="00771040" w:rsidRDefault="00771040">
            <w:proofErr w:type="spellStart"/>
            <w:r>
              <w:t>Veracht</w:t>
            </w:r>
            <w:proofErr w:type="spellEnd"/>
            <w:r>
              <w:t xml:space="preserve"> damit des Bapsts gebot</w:t>
            </w:r>
          </w:p>
        </w:tc>
      </w:tr>
      <w:tr w:rsidR="00771040" w14:paraId="1E7D40B2" w14:textId="77777777" w:rsidTr="00771040">
        <w:trPr>
          <w:tblCellSpacing w:w="15" w:type="dxa"/>
        </w:trPr>
        <w:tc>
          <w:tcPr>
            <w:tcW w:w="0" w:type="auto"/>
            <w:vMerge/>
            <w:vAlign w:val="center"/>
            <w:hideMark/>
          </w:tcPr>
          <w:p w14:paraId="101D8148" w14:textId="77777777" w:rsidR="00771040" w:rsidRDefault="00771040">
            <w:pPr>
              <w:rPr>
                <w:szCs w:val="24"/>
              </w:rPr>
            </w:pPr>
          </w:p>
        </w:tc>
        <w:tc>
          <w:tcPr>
            <w:tcW w:w="0" w:type="auto"/>
            <w:vAlign w:val="center"/>
            <w:hideMark/>
          </w:tcPr>
          <w:p w14:paraId="56F56053" w14:textId="77777777" w:rsidR="00771040" w:rsidRDefault="00771040">
            <w:r>
              <w:t xml:space="preserve">Römischen </w:t>
            </w:r>
            <w:proofErr w:type="spellStart"/>
            <w:r>
              <w:t>ablaß</w:t>
            </w:r>
            <w:proofErr w:type="spellEnd"/>
            <w:r>
              <w:t xml:space="preserve"> auch </w:t>
            </w:r>
            <w:proofErr w:type="spellStart"/>
            <w:r>
              <w:t>veracht</w:t>
            </w:r>
            <w:proofErr w:type="spellEnd"/>
          </w:p>
        </w:tc>
      </w:tr>
      <w:tr w:rsidR="00771040" w14:paraId="231A6B00" w14:textId="77777777" w:rsidTr="00771040">
        <w:trPr>
          <w:tblCellSpacing w:w="15" w:type="dxa"/>
        </w:trPr>
        <w:tc>
          <w:tcPr>
            <w:tcW w:w="0" w:type="auto"/>
            <w:vMerge/>
            <w:vAlign w:val="center"/>
            <w:hideMark/>
          </w:tcPr>
          <w:p w14:paraId="4627BFC2" w14:textId="77777777" w:rsidR="00771040" w:rsidRDefault="00771040">
            <w:pPr>
              <w:rPr>
                <w:szCs w:val="24"/>
              </w:rPr>
            </w:pPr>
          </w:p>
        </w:tc>
        <w:tc>
          <w:tcPr>
            <w:tcW w:w="0" w:type="auto"/>
            <w:vAlign w:val="center"/>
            <w:hideMark/>
          </w:tcPr>
          <w:p w14:paraId="7DF4602C" w14:textId="77777777" w:rsidR="00771040" w:rsidRDefault="00771040">
            <w:r>
              <w:t xml:space="preserve">Spricht Christus hab </w:t>
            </w:r>
            <w:proofErr w:type="spellStart"/>
            <w:r>
              <w:t>vns</w:t>
            </w:r>
            <w:proofErr w:type="spellEnd"/>
            <w:r>
              <w:t xml:space="preserve"> </w:t>
            </w:r>
            <w:proofErr w:type="spellStart"/>
            <w:r>
              <w:t>sälig</w:t>
            </w:r>
            <w:proofErr w:type="spellEnd"/>
            <w:r>
              <w:t xml:space="preserve"> </w:t>
            </w:r>
            <w:proofErr w:type="spellStart"/>
            <w:r>
              <w:t>gmacht</w:t>
            </w:r>
            <w:proofErr w:type="spellEnd"/>
          </w:p>
        </w:tc>
      </w:tr>
      <w:tr w:rsidR="00771040" w14:paraId="2CF65ABE" w14:textId="77777777" w:rsidTr="00771040">
        <w:trPr>
          <w:tblCellSpacing w:w="15" w:type="dxa"/>
        </w:trPr>
        <w:tc>
          <w:tcPr>
            <w:tcW w:w="0" w:type="auto"/>
            <w:vMerge/>
            <w:vAlign w:val="center"/>
            <w:hideMark/>
          </w:tcPr>
          <w:p w14:paraId="4787B1F2" w14:textId="77777777" w:rsidR="00771040" w:rsidRDefault="00771040">
            <w:pPr>
              <w:rPr>
                <w:szCs w:val="24"/>
              </w:rPr>
            </w:pPr>
          </w:p>
        </w:tc>
        <w:tc>
          <w:tcPr>
            <w:tcW w:w="0" w:type="auto"/>
            <w:vAlign w:val="center"/>
            <w:hideMark/>
          </w:tcPr>
          <w:p w14:paraId="3BC26DAD" w14:textId="77777777" w:rsidR="00771040" w:rsidRDefault="00771040">
            <w:r>
              <w:t xml:space="preserve">Wer das </w:t>
            </w:r>
            <w:proofErr w:type="spellStart"/>
            <w:r>
              <w:t>gelaubt</w:t>
            </w:r>
            <w:proofErr w:type="spellEnd"/>
            <w:r>
              <w:t xml:space="preserve"> </w:t>
            </w:r>
            <w:proofErr w:type="spellStart"/>
            <w:r>
              <w:t>vnd</w:t>
            </w:r>
            <w:proofErr w:type="spellEnd"/>
            <w:r>
              <w:t xml:space="preserve"> der hab gnug</w:t>
            </w:r>
          </w:p>
        </w:tc>
      </w:tr>
      <w:tr w:rsidR="00771040" w14:paraId="7621ECA8" w14:textId="77777777" w:rsidTr="00771040">
        <w:trPr>
          <w:tblCellSpacing w:w="15" w:type="dxa"/>
        </w:trPr>
        <w:tc>
          <w:tcPr>
            <w:tcW w:w="0" w:type="auto"/>
            <w:vMerge/>
            <w:vAlign w:val="center"/>
            <w:hideMark/>
          </w:tcPr>
          <w:p w14:paraId="0203FD26" w14:textId="77777777" w:rsidR="00771040" w:rsidRDefault="00771040">
            <w:pPr>
              <w:rPr>
                <w:szCs w:val="24"/>
              </w:rPr>
            </w:pPr>
          </w:p>
        </w:tc>
        <w:tc>
          <w:tcPr>
            <w:tcW w:w="0" w:type="auto"/>
            <w:vAlign w:val="center"/>
            <w:hideMark/>
          </w:tcPr>
          <w:p w14:paraId="6E135146" w14:textId="77777777" w:rsidR="00771040" w:rsidRDefault="00771040">
            <w:r>
              <w:t xml:space="preserve">Ich </w:t>
            </w:r>
            <w:proofErr w:type="spellStart"/>
            <w:r>
              <w:t>main</w:t>
            </w:r>
            <w:proofErr w:type="spellEnd"/>
            <w:r>
              <w:t xml:space="preserve"> der Münch/ sey </w:t>
            </w:r>
            <w:proofErr w:type="spellStart"/>
            <w:r>
              <w:t>nit</w:t>
            </w:r>
            <w:proofErr w:type="spellEnd"/>
            <w:r>
              <w:t xml:space="preserve"> klug</w:t>
            </w:r>
          </w:p>
        </w:tc>
      </w:tr>
      <w:tr w:rsidR="00771040" w14:paraId="25721C70" w14:textId="77777777" w:rsidTr="00771040">
        <w:trPr>
          <w:tblCellSpacing w:w="15" w:type="dxa"/>
        </w:trPr>
        <w:tc>
          <w:tcPr>
            <w:tcW w:w="0" w:type="auto"/>
            <w:vMerge/>
            <w:vAlign w:val="center"/>
            <w:hideMark/>
          </w:tcPr>
          <w:p w14:paraId="0E80CE1D" w14:textId="77777777" w:rsidR="00771040" w:rsidRDefault="00771040">
            <w:pPr>
              <w:rPr>
                <w:szCs w:val="24"/>
              </w:rPr>
            </w:pPr>
          </w:p>
        </w:tc>
        <w:tc>
          <w:tcPr>
            <w:tcW w:w="0" w:type="auto"/>
            <w:vAlign w:val="center"/>
            <w:hideMark/>
          </w:tcPr>
          <w:p w14:paraId="7E6FE35B" w14:textId="77777777" w:rsidR="00771040" w:rsidRDefault="00771040">
            <w:proofErr w:type="spellStart"/>
            <w:r>
              <w:t>Denckt</w:t>
            </w:r>
            <w:proofErr w:type="spellEnd"/>
            <w:r>
              <w:t xml:space="preserve"> </w:t>
            </w:r>
            <w:proofErr w:type="spellStart"/>
            <w:r>
              <w:t>nit</w:t>
            </w:r>
            <w:proofErr w:type="spellEnd"/>
            <w:r>
              <w:t xml:space="preserve"> es seyn vor </w:t>
            </w:r>
            <w:proofErr w:type="spellStart"/>
            <w:r>
              <w:t>leüt</w:t>
            </w:r>
            <w:proofErr w:type="spellEnd"/>
            <w:r>
              <w:t xml:space="preserve"> gewesen</w:t>
            </w:r>
          </w:p>
        </w:tc>
      </w:tr>
      <w:tr w:rsidR="00771040" w14:paraId="5ECA2CCA" w14:textId="77777777" w:rsidTr="00771040">
        <w:trPr>
          <w:tblCellSpacing w:w="15" w:type="dxa"/>
        </w:trPr>
        <w:tc>
          <w:tcPr>
            <w:tcW w:w="0" w:type="auto"/>
            <w:vAlign w:val="center"/>
            <w:hideMark/>
          </w:tcPr>
          <w:p w14:paraId="25B9AA43" w14:textId="77777777" w:rsidR="00771040" w:rsidRDefault="00771040">
            <w:r>
              <w:t>Scilicet</w:t>
            </w:r>
          </w:p>
        </w:tc>
        <w:tc>
          <w:tcPr>
            <w:tcW w:w="0" w:type="auto"/>
            <w:vAlign w:val="center"/>
            <w:hideMark/>
          </w:tcPr>
          <w:p w14:paraId="5EC5A14F" w14:textId="77777777" w:rsidR="00771040" w:rsidRDefault="00771040">
            <w:r>
              <w:t xml:space="preserve">Die auch haben die </w:t>
            </w:r>
            <w:proofErr w:type="spellStart"/>
            <w:r>
              <w:t>schrifft</w:t>
            </w:r>
            <w:proofErr w:type="spellEnd"/>
            <w:r>
              <w:t xml:space="preserve"> gelesen</w:t>
            </w:r>
          </w:p>
        </w:tc>
      </w:tr>
      <w:tr w:rsidR="00771040" w14:paraId="0376CD46" w14:textId="77777777" w:rsidTr="00771040">
        <w:trPr>
          <w:tblCellSpacing w:w="15" w:type="dxa"/>
        </w:trPr>
        <w:tc>
          <w:tcPr>
            <w:tcW w:w="0" w:type="auto"/>
            <w:vAlign w:val="center"/>
            <w:hideMark/>
          </w:tcPr>
          <w:p w14:paraId="0D251A1A" w14:textId="77777777" w:rsidR="00771040" w:rsidRDefault="00771040">
            <w:r>
              <w:t>Thomas</w:t>
            </w:r>
          </w:p>
        </w:tc>
        <w:tc>
          <w:tcPr>
            <w:tcW w:w="0" w:type="auto"/>
            <w:vAlign w:val="center"/>
            <w:hideMark/>
          </w:tcPr>
          <w:p w14:paraId="63670D51" w14:textId="77777777" w:rsidR="00771040" w:rsidRDefault="00771040">
            <w:proofErr w:type="spellStart"/>
            <w:r>
              <w:t>Vnser</w:t>
            </w:r>
            <w:proofErr w:type="spellEnd"/>
            <w:r>
              <w:t xml:space="preserve"> </w:t>
            </w:r>
            <w:proofErr w:type="spellStart"/>
            <w:r>
              <w:t>öltern</w:t>
            </w:r>
            <w:proofErr w:type="spellEnd"/>
            <w:r>
              <w:t xml:space="preserve"> die vor </w:t>
            </w:r>
            <w:proofErr w:type="spellStart"/>
            <w:r>
              <w:t>vns</w:t>
            </w:r>
            <w:proofErr w:type="spellEnd"/>
            <w:r>
              <w:t xml:space="preserve"> waren</w:t>
            </w:r>
          </w:p>
        </w:tc>
      </w:tr>
      <w:tr w:rsidR="00771040" w14:paraId="0474192E" w14:textId="77777777" w:rsidTr="00771040">
        <w:trPr>
          <w:tblCellSpacing w:w="15" w:type="dxa"/>
        </w:trPr>
        <w:tc>
          <w:tcPr>
            <w:tcW w:w="0" w:type="auto"/>
            <w:vAlign w:val="center"/>
            <w:hideMark/>
          </w:tcPr>
          <w:p w14:paraId="7FAD98AB" w14:textId="77777777" w:rsidR="00771040" w:rsidRDefault="00771040">
            <w:proofErr w:type="spellStart"/>
            <w:r>
              <w:t>Scotus</w:t>
            </w:r>
            <w:proofErr w:type="spellEnd"/>
            <w:r>
              <w:t>/ Alex</w:t>
            </w:r>
          </w:p>
        </w:tc>
        <w:tc>
          <w:tcPr>
            <w:tcW w:w="0" w:type="auto"/>
            <w:vAlign w:val="center"/>
            <w:hideMark/>
          </w:tcPr>
          <w:p w14:paraId="41C6D8B3" w14:textId="77777777" w:rsidR="00771040" w:rsidRDefault="00771040">
            <w:proofErr w:type="spellStart"/>
            <w:r>
              <w:t>Seynd</w:t>
            </w:r>
            <w:proofErr w:type="spellEnd"/>
            <w:r>
              <w:t xml:space="preserve"> </w:t>
            </w:r>
            <w:proofErr w:type="spellStart"/>
            <w:r>
              <w:t>ye</w:t>
            </w:r>
            <w:proofErr w:type="spellEnd"/>
            <w:r>
              <w:t xml:space="preserve"> auch </w:t>
            </w:r>
            <w:proofErr w:type="spellStart"/>
            <w:r>
              <w:t>nye</w:t>
            </w:r>
            <w:proofErr w:type="spellEnd"/>
            <w:r>
              <w:t xml:space="preserve"> gewesen narren</w:t>
            </w:r>
          </w:p>
        </w:tc>
      </w:tr>
      <w:tr w:rsidR="00771040" w14:paraId="71B88460" w14:textId="77777777" w:rsidTr="00771040">
        <w:trPr>
          <w:tblCellSpacing w:w="15" w:type="dxa"/>
        </w:trPr>
        <w:tc>
          <w:tcPr>
            <w:tcW w:w="0" w:type="auto"/>
            <w:vMerge w:val="restart"/>
            <w:vAlign w:val="center"/>
            <w:hideMark/>
          </w:tcPr>
          <w:p w14:paraId="74F6BE7E" w14:textId="77777777" w:rsidR="00771040" w:rsidRDefault="00771040">
            <w:r>
              <w:t xml:space="preserve">ander de </w:t>
            </w:r>
            <w:proofErr w:type="spellStart"/>
            <w:r>
              <w:t>ales</w:t>
            </w:r>
            <w:proofErr w:type="spellEnd"/>
          </w:p>
        </w:tc>
        <w:tc>
          <w:tcPr>
            <w:tcW w:w="0" w:type="auto"/>
            <w:vAlign w:val="center"/>
            <w:hideMark/>
          </w:tcPr>
          <w:p w14:paraId="38F6DE3C" w14:textId="77777777" w:rsidR="00771040" w:rsidRDefault="00771040">
            <w:r>
              <w:t xml:space="preserve">Die </w:t>
            </w:r>
            <w:proofErr w:type="spellStart"/>
            <w:r>
              <w:t>solliche</w:t>
            </w:r>
            <w:proofErr w:type="spellEnd"/>
            <w:r>
              <w:t xml:space="preserve"> ding </w:t>
            </w:r>
            <w:proofErr w:type="spellStart"/>
            <w:r>
              <w:t>vns</w:t>
            </w:r>
            <w:proofErr w:type="spellEnd"/>
            <w:r>
              <w:t xml:space="preserve"> </w:t>
            </w:r>
            <w:proofErr w:type="spellStart"/>
            <w:r>
              <w:t>hond</w:t>
            </w:r>
            <w:proofErr w:type="spellEnd"/>
            <w:r>
              <w:t xml:space="preserve"> </w:t>
            </w:r>
            <w:proofErr w:type="spellStart"/>
            <w:r>
              <w:t>gelert</w:t>
            </w:r>
            <w:proofErr w:type="spellEnd"/>
          </w:p>
        </w:tc>
      </w:tr>
      <w:tr w:rsidR="00771040" w14:paraId="0B1C3A09" w14:textId="77777777" w:rsidTr="00771040">
        <w:trPr>
          <w:tblCellSpacing w:w="15" w:type="dxa"/>
        </w:trPr>
        <w:tc>
          <w:tcPr>
            <w:tcW w:w="0" w:type="auto"/>
            <w:vMerge/>
            <w:vAlign w:val="center"/>
            <w:hideMark/>
          </w:tcPr>
          <w:p w14:paraId="4EBB5C3F" w14:textId="77777777" w:rsidR="00771040" w:rsidRDefault="00771040">
            <w:pPr>
              <w:rPr>
                <w:szCs w:val="24"/>
              </w:rPr>
            </w:pPr>
          </w:p>
        </w:tc>
        <w:tc>
          <w:tcPr>
            <w:tcW w:w="0" w:type="auto"/>
            <w:vAlign w:val="center"/>
            <w:hideMark/>
          </w:tcPr>
          <w:p w14:paraId="04CEC305" w14:textId="77777777" w:rsidR="00771040" w:rsidRDefault="00771040">
            <w:proofErr w:type="spellStart"/>
            <w:r>
              <w:t>Hatt</w:t>
            </w:r>
            <w:proofErr w:type="spellEnd"/>
            <w:r>
              <w:t xml:space="preserve"> </w:t>
            </w:r>
            <w:proofErr w:type="spellStart"/>
            <w:r>
              <w:t>etlich</w:t>
            </w:r>
            <w:proofErr w:type="spellEnd"/>
            <w:r>
              <w:t xml:space="preserve"> hundert </w:t>
            </w:r>
            <w:proofErr w:type="spellStart"/>
            <w:r>
              <w:t>jar</w:t>
            </w:r>
            <w:proofErr w:type="spellEnd"/>
            <w:r>
              <w:t xml:space="preserve"> </w:t>
            </w:r>
            <w:proofErr w:type="spellStart"/>
            <w:r>
              <w:t>gewert</w:t>
            </w:r>
            <w:proofErr w:type="spellEnd"/>
          </w:p>
        </w:tc>
      </w:tr>
      <w:tr w:rsidR="00771040" w14:paraId="1BE64B11" w14:textId="77777777" w:rsidTr="00771040">
        <w:trPr>
          <w:tblCellSpacing w:w="15" w:type="dxa"/>
        </w:trPr>
        <w:tc>
          <w:tcPr>
            <w:tcW w:w="0" w:type="auto"/>
            <w:vMerge/>
            <w:vAlign w:val="center"/>
            <w:hideMark/>
          </w:tcPr>
          <w:p w14:paraId="54EB2CFB" w14:textId="77777777" w:rsidR="00771040" w:rsidRDefault="00771040">
            <w:pPr>
              <w:rPr>
                <w:szCs w:val="24"/>
              </w:rPr>
            </w:pPr>
          </w:p>
        </w:tc>
        <w:tc>
          <w:tcPr>
            <w:tcW w:w="0" w:type="auto"/>
            <w:vAlign w:val="center"/>
            <w:hideMark/>
          </w:tcPr>
          <w:p w14:paraId="5D297E7C" w14:textId="77777777" w:rsidR="00771040" w:rsidRDefault="00771040">
            <w:proofErr w:type="spellStart"/>
            <w:r>
              <w:t>Solten</w:t>
            </w:r>
            <w:proofErr w:type="spellEnd"/>
            <w:r>
              <w:t xml:space="preserve"> die alle hon geirret</w:t>
            </w:r>
          </w:p>
        </w:tc>
      </w:tr>
      <w:tr w:rsidR="00771040" w14:paraId="46535821" w14:textId="77777777" w:rsidTr="00771040">
        <w:trPr>
          <w:tblCellSpacing w:w="15" w:type="dxa"/>
        </w:trPr>
        <w:tc>
          <w:tcPr>
            <w:tcW w:w="0" w:type="auto"/>
            <w:vMerge/>
            <w:vAlign w:val="center"/>
            <w:hideMark/>
          </w:tcPr>
          <w:p w14:paraId="6CDA93DB" w14:textId="77777777" w:rsidR="00771040" w:rsidRDefault="00771040">
            <w:pPr>
              <w:rPr>
                <w:szCs w:val="24"/>
              </w:rPr>
            </w:pPr>
          </w:p>
        </w:tc>
        <w:tc>
          <w:tcPr>
            <w:tcW w:w="0" w:type="auto"/>
            <w:vAlign w:val="center"/>
            <w:hideMark/>
          </w:tcPr>
          <w:p w14:paraId="186719BE" w14:textId="77777777" w:rsidR="00771040" w:rsidRDefault="00771040">
            <w:proofErr w:type="spellStart"/>
            <w:r>
              <w:t>Vnd</w:t>
            </w:r>
            <w:proofErr w:type="spellEnd"/>
            <w:r>
              <w:t xml:space="preserve"> </w:t>
            </w:r>
            <w:proofErr w:type="spellStart"/>
            <w:r>
              <w:t>vns</w:t>
            </w:r>
            <w:proofErr w:type="spellEnd"/>
            <w:r>
              <w:t xml:space="preserve"> mit </w:t>
            </w:r>
            <w:proofErr w:type="spellStart"/>
            <w:r>
              <w:t>sambt</w:t>
            </w:r>
            <w:proofErr w:type="spellEnd"/>
            <w:r>
              <w:t xml:space="preserve"> </w:t>
            </w:r>
            <w:proofErr w:type="spellStart"/>
            <w:r>
              <w:t>jn</w:t>
            </w:r>
            <w:proofErr w:type="spellEnd"/>
            <w:r>
              <w:t xml:space="preserve"> hon </w:t>
            </w:r>
            <w:proofErr w:type="spellStart"/>
            <w:r>
              <w:t>verfüret</w:t>
            </w:r>
            <w:proofErr w:type="spellEnd"/>
          </w:p>
        </w:tc>
      </w:tr>
      <w:tr w:rsidR="00771040" w14:paraId="21802056" w14:textId="77777777" w:rsidTr="00771040">
        <w:trPr>
          <w:tblCellSpacing w:w="15" w:type="dxa"/>
        </w:trPr>
        <w:tc>
          <w:tcPr>
            <w:tcW w:w="0" w:type="auto"/>
            <w:vMerge/>
            <w:vAlign w:val="center"/>
            <w:hideMark/>
          </w:tcPr>
          <w:p w14:paraId="0668B61F" w14:textId="77777777" w:rsidR="00771040" w:rsidRDefault="00771040">
            <w:pPr>
              <w:rPr>
                <w:szCs w:val="24"/>
              </w:rPr>
            </w:pPr>
          </w:p>
        </w:tc>
        <w:tc>
          <w:tcPr>
            <w:tcW w:w="0" w:type="auto"/>
            <w:vAlign w:val="center"/>
            <w:hideMark/>
          </w:tcPr>
          <w:p w14:paraId="7A1F655A" w14:textId="77777777" w:rsidR="00771040" w:rsidRDefault="00771040">
            <w:r>
              <w:t xml:space="preserve">Das wöll </w:t>
            </w:r>
            <w:proofErr w:type="spellStart"/>
            <w:r>
              <w:t>got</w:t>
            </w:r>
            <w:proofErr w:type="spellEnd"/>
            <w:r>
              <w:t xml:space="preserve"> </w:t>
            </w:r>
            <w:proofErr w:type="spellStart"/>
            <w:r>
              <w:t>nit</w:t>
            </w:r>
            <w:proofErr w:type="spellEnd"/>
            <w:r>
              <w:t xml:space="preserve">/ das will ich </w:t>
            </w:r>
            <w:proofErr w:type="spellStart"/>
            <w:r>
              <w:t>treyben</w:t>
            </w:r>
            <w:proofErr w:type="spellEnd"/>
          </w:p>
        </w:tc>
      </w:tr>
      <w:tr w:rsidR="00771040" w14:paraId="45B3F02C" w14:textId="77777777" w:rsidTr="00771040">
        <w:trPr>
          <w:tblCellSpacing w:w="15" w:type="dxa"/>
        </w:trPr>
        <w:tc>
          <w:tcPr>
            <w:tcW w:w="0" w:type="auto"/>
            <w:vAlign w:val="center"/>
            <w:hideMark/>
          </w:tcPr>
          <w:p w14:paraId="4B6559C9" w14:textId="77777777" w:rsidR="00771040" w:rsidRDefault="00771040">
            <w:r>
              <w:t xml:space="preserve">Im alten </w:t>
            </w:r>
            <w:proofErr w:type="spellStart"/>
            <w:r>
              <w:t>ge</w:t>
            </w:r>
            <w:proofErr w:type="spellEnd"/>
            <w:r>
              <w:t>-</w:t>
            </w:r>
          </w:p>
        </w:tc>
        <w:tc>
          <w:tcPr>
            <w:tcW w:w="0" w:type="auto"/>
            <w:vAlign w:val="center"/>
            <w:hideMark/>
          </w:tcPr>
          <w:p w14:paraId="0A3245FF" w14:textId="77777777" w:rsidR="00771040" w:rsidRDefault="00771040">
            <w:proofErr w:type="spellStart"/>
            <w:r>
              <w:t>Vnd</w:t>
            </w:r>
            <w:proofErr w:type="spellEnd"/>
            <w:r>
              <w:t xml:space="preserve"> in </w:t>
            </w:r>
            <w:proofErr w:type="spellStart"/>
            <w:r>
              <w:t>maym</w:t>
            </w:r>
            <w:proofErr w:type="spellEnd"/>
            <w:r>
              <w:t xml:space="preserve"> alten glauben </w:t>
            </w:r>
            <w:proofErr w:type="spellStart"/>
            <w:r>
              <w:t>bleyben</w:t>
            </w:r>
            <w:proofErr w:type="spellEnd"/>
          </w:p>
        </w:tc>
      </w:tr>
      <w:tr w:rsidR="00771040" w14:paraId="42410D90" w14:textId="77777777" w:rsidTr="00771040">
        <w:trPr>
          <w:tblCellSpacing w:w="15" w:type="dxa"/>
        </w:trPr>
        <w:tc>
          <w:tcPr>
            <w:tcW w:w="0" w:type="auto"/>
            <w:vMerge w:val="restart"/>
            <w:vAlign w:val="center"/>
            <w:hideMark/>
          </w:tcPr>
          <w:p w14:paraId="2311AC17" w14:textId="77777777" w:rsidR="00771040" w:rsidRDefault="00771040">
            <w:proofErr w:type="spellStart"/>
            <w:r>
              <w:t>lauben</w:t>
            </w:r>
            <w:proofErr w:type="spellEnd"/>
            <w:r>
              <w:t xml:space="preserve"> </w:t>
            </w:r>
            <w:proofErr w:type="spellStart"/>
            <w:r>
              <w:t>bleyben</w:t>
            </w:r>
            <w:proofErr w:type="spellEnd"/>
            <w:r>
              <w:t>.</w:t>
            </w:r>
          </w:p>
        </w:tc>
        <w:tc>
          <w:tcPr>
            <w:tcW w:w="0" w:type="auto"/>
            <w:vAlign w:val="center"/>
            <w:hideMark/>
          </w:tcPr>
          <w:p w14:paraId="7803BB9A" w14:textId="77777777" w:rsidR="00771040" w:rsidRDefault="00771040">
            <w:r>
              <w:t xml:space="preserve">Luther </w:t>
            </w:r>
            <w:proofErr w:type="spellStart"/>
            <w:r>
              <w:t>schreybt</w:t>
            </w:r>
            <w:proofErr w:type="spellEnd"/>
            <w:r>
              <w:t xml:space="preserve"> </w:t>
            </w:r>
            <w:proofErr w:type="spellStart"/>
            <w:r>
              <w:t>seltzam</w:t>
            </w:r>
            <w:proofErr w:type="spellEnd"/>
            <w:r>
              <w:t xml:space="preserve"> </w:t>
            </w:r>
            <w:proofErr w:type="spellStart"/>
            <w:r>
              <w:t>abenthewer</w:t>
            </w:r>
            <w:proofErr w:type="spellEnd"/>
          </w:p>
        </w:tc>
      </w:tr>
      <w:tr w:rsidR="00771040" w14:paraId="73365B4E" w14:textId="77777777" w:rsidTr="00771040">
        <w:trPr>
          <w:tblCellSpacing w:w="15" w:type="dxa"/>
        </w:trPr>
        <w:tc>
          <w:tcPr>
            <w:tcW w:w="0" w:type="auto"/>
            <w:vMerge/>
            <w:vAlign w:val="center"/>
            <w:hideMark/>
          </w:tcPr>
          <w:p w14:paraId="54B228A6" w14:textId="77777777" w:rsidR="00771040" w:rsidRDefault="00771040">
            <w:pPr>
              <w:rPr>
                <w:szCs w:val="24"/>
              </w:rPr>
            </w:pPr>
          </w:p>
        </w:tc>
        <w:tc>
          <w:tcPr>
            <w:tcW w:w="0" w:type="auto"/>
            <w:vAlign w:val="center"/>
            <w:hideMark/>
          </w:tcPr>
          <w:p w14:paraId="51CE5241" w14:textId="77777777" w:rsidR="00771040" w:rsidRDefault="00771040">
            <w:r>
              <w:t xml:space="preserve">Man </w:t>
            </w:r>
            <w:proofErr w:type="spellStart"/>
            <w:r>
              <w:t>solt</w:t>
            </w:r>
            <w:proofErr w:type="spellEnd"/>
            <w:r>
              <w:t xml:space="preserve"> </w:t>
            </w:r>
            <w:proofErr w:type="spellStart"/>
            <w:r>
              <w:t>jn</w:t>
            </w:r>
            <w:proofErr w:type="spellEnd"/>
            <w:r>
              <w:t xml:space="preserve"> </w:t>
            </w:r>
            <w:proofErr w:type="spellStart"/>
            <w:r>
              <w:t>werffen</w:t>
            </w:r>
            <w:proofErr w:type="spellEnd"/>
            <w:r>
              <w:t xml:space="preserve"> in </w:t>
            </w:r>
            <w:proofErr w:type="spellStart"/>
            <w:r>
              <w:t>ain</w:t>
            </w:r>
            <w:proofErr w:type="spellEnd"/>
            <w:r>
              <w:t xml:space="preserve"> </w:t>
            </w:r>
            <w:proofErr w:type="spellStart"/>
            <w:r>
              <w:t>fewer</w:t>
            </w:r>
            <w:proofErr w:type="spellEnd"/>
          </w:p>
        </w:tc>
      </w:tr>
      <w:tr w:rsidR="00771040" w14:paraId="468A123D" w14:textId="77777777" w:rsidTr="00771040">
        <w:trPr>
          <w:tblCellSpacing w:w="15" w:type="dxa"/>
        </w:trPr>
        <w:tc>
          <w:tcPr>
            <w:tcW w:w="0" w:type="auto"/>
            <w:vMerge/>
            <w:vAlign w:val="center"/>
            <w:hideMark/>
          </w:tcPr>
          <w:p w14:paraId="0759BB6C" w14:textId="77777777" w:rsidR="00771040" w:rsidRDefault="00771040">
            <w:pPr>
              <w:rPr>
                <w:szCs w:val="24"/>
              </w:rPr>
            </w:pPr>
          </w:p>
        </w:tc>
        <w:tc>
          <w:tcPr>
            <w:tcW w:w="0" w:type="auto"/>
            <w:vAlign w:val="center"/>
            <w:hideMark/>
          </w:tcPr>
          <w:p w14:paraId="1877C9EC" w14:textId="77777777" w:rsidR="00771040" w:rsidRDefault="00771040">
            <w:r>
              <w:t xml:space="preserve">In </w:t>
            </w:r>
            <w:proofErr w:type="spellStart"/>
            <w:r>
              <w:t>vnd</w:t>
            </w:r>
            <w:proofErr w:type="spellEnd"/>
            <w:r>
              <w:t xml:space="preserve"> all seyn </w:t>
            </w:r>
            <w:proofErr w:type="spellStart"/>
            <w:r>
              <w:t>anhang</w:t>
            </w:r>
            <w:proofErr w:type="spellEnd"/>
            <w:r>
              <w:t xml:space="preserve"> </w:t>
            </w:r>
            <w:proofErr w:type="spellStart"/>
            <w:r>
              <w:t>vertreyben</w:t>
            </w:r>
            <w:proofErr w:type="spellEnd"/>
          </w:p>
        </w:tc>
      </w:tr>
      <w:tr w:rsidR="00771040" w14:paraId="3FEF3FE9" w14:textId="77777777" w:rsidTr="00771040">
        <w:trPr>
          <w:tblCellSpacing w:w="15" w:type="dxa"/>
        </w:trPr>
        <w:tc>
          <w:tcPr>
            <w:tcW w:w="0" w:type="auto"/>
            <w:vMerge/>
            <w:vAlign w:val="center"/>
            <w:hideMark/>
          </w:tcPr>
          <w:p w14:paraId="39EA8E25" w14:textId="77777777" w:rsidR="00771040" w:rsidRDefault="00771040">
            <w:pPr>
              <w:rPr>
                <w:szCs w:val="24"/>
              </w:rPr>
            </w:pPr>
          </w:p>
        </w:tc>
        <w:tc>
          <w:tcPr>
            <w:tcW w:w="0" w:type="auto"/>
            <w:vAlign w:val="center"/>
            <w:hideMark/>
          </w:tcPr>
          <w:p w14:paraId="765BEF10" w14:textId="77777777" w:rsidR="00771040" w:rsidRDefault="00771040">
            <w:r>
              <w:t xml:space="preserve">Diß hört man </w:t>
            </w:r>
            <w:proofErr w:type="spellStart"/>
            <w:r>
              <w:t>vil</w:t>
            </w:r>
            <w:proofErr w:type="spellEnd"/>
            <w:r>
              <w:t xml:space="preserve"> von alten </w:t>
            </w:r>
            <w:proofErr w:type="spellStart"/>
            <w:r>
              <w:t>weyben</w:t>
            </w:r>
            <w:proofErr w:type="spellEnd"/>
          </w:p>
        </w:tc>
      </w:tr>
      <w:tr w:rsidR="00771040" w14:paraId="4663B539" w14:textId="77777777" w:rsidTr="00771040">
        <w:trPr>
          <w:tblCellSpacing w:w="15" w:type="dxa"/>
        </w:trPr>
        <w:tc>
          <w:tcPr>
            <w:tcW w:w="0" w:type="auto"/>
            <w:vMerge/>
            <w:vAlign w:val="center"/>
            <w:hideMark/>
          </w:tcPr>
          <w:p w14:paraId="5873944D" w14:textId="77777777" w:rsidR="00771040" w:rsidRDefault="00771040">
            <w:pPr>
              <w:rPr>
                <w:szCs w:val="24"/>
              </w:rPr>
            </w:pPr>
          </w:p>
        </w:tc>
        <w:tc>
          <w:tcPr>
            <w:tcW w:w="0" w:type="auto"/>
            <w:vAlign w:val="center"/>
            <w:hideMark/>
          </w:tcPr>
          <w:p w14:paraId="650D32D3" w14:textId="77777777" w:rsidR="00771040" w:rsidRDefault="00771040">
            <w:r>
              <w:t xml:space="preserve">Von </w:t>
            </w:r>
            <w:proofErr w:type="spellStart"/>
            <w:r>
              <w:t>zopffnunnen</w:t>
            </w:r>
            <w:proofErr w:type="spellEnd"/>
            <w:r>
              <w:t xml:space="preserve"> </w:t>
            </w:r>
            <w:proofErr w:type="spellStart"/>
            <w:r>
              <w:t>vnd</w:t>
            </w:r>
            <w:proofErr w:type="spellEnd"/>
            <w:r>
              <w:t xml:space="preserve"> alten </w:t>
            </w:r>
            <w:proofErr w:type="spellStart"/>
            <w:r>
              <w:t>mannen</w:t>
            </w:r>
            <w:proofErr w:type="spellEnd"/>
          </w:p>
        </w:tc>
      </w:tr>
      <w:tr w:rsidR="00771040" w14:paraId="1B722AD5" w14:textId="77777777" w:rsidTr="00771040">
        <w:trPr>
          <w:tblCellSpacing w:w="15" w:type="dxa"/>
        </w:trPr>
        <w:tc>
          <w:tcPr>
            <w:tcW w:w="0" w:type="auto"/>
            <w:vMerge/>
            <w:vAlign w:val="center"/>
            <w:hideMark/>
          </w:tcPr>
          <w:p w14:paraId="7A2C2D1C" w14:textId="77777777" w:rsidR="00771040" w:rsidRDefault="00771040">
            <w:pPr>
              <w:rPr>
                <w:szCs w:val="24"/>
              </w:rPr>
            </w:pPr>
          </w:p>
        </w:tc>
        <w:tc>
          <w:tcPr>
            <w:tcW w:w="0" w:type="auto"/>
            <w:vAlign w:val="center"/>
            <w:hideMark/>
          </w:tcPr>
          <w:p w14:paraId="0BCB9079" w14:textId="77777777" w:rsidR="00771040" w:rsidRDefault="00771040">
            <w:r>
              <w:t xml:space="preserve">Die das </w:t>
            </w:r>
            <w:proofErr w:type="spellStart"/>
            <w:r>
              <w:t>Ewangely</w:t>
            </w:r>
            <w:proofErr w:type="spellEnd"/>
            <w:r>
              <w:t xml:space="preserve"> </w:t>
            </w:r>
            <w:proofErr w:type="spellStart"/>
            <w:r>
              <w:t>anzannen</w:t>
            </w:r>
            <w:proofErr w:type="spellEnd"/>
          </w:p>
        </w:tc>
      </w:tr>
      <w:tr w:rsidR="00771040" w14:paraId="089A3D5F" w14:textId="77777777" w:rsidTr="00771040">
        <w:trPr>
          <w:tblCellSpacing w:w="15" w:type="dxa"/>
        </w:trPr>
        <w:tc>
          <w:tcPr>
            <w:tcW w:w="0" w:type="auto"/>
            <w:vMerge/>
            <w:vAlign w:val="center"/>
            <w:hideMark/>
          </w:tcPr>
          <w:p w14:paraId="05E1DBB0" w14:textId="77777777" w:rsidR="00771040" w:rsidRDefault="00771040">
            <w:pPr>
              <w:rPr>
                <w:szCs w:val="24"/>
              </w:rPr>
            </w:pPr>
          </w:p>
        </w:tc>
        <w:tc>
          <w:tcPr>
            <w:tcW w:w="0" w:type="auto"/>
            <w:vAlign w:val="center"/>
            <w:hideMark/>
          </w:tcPr>
          <w:p w14:paraId="44B5AC27" w14:textId="77777777" w:rsidR="00771040" w:rsidRDefault="00771040">
            <w:r>
              <w:t xml:space="preserve">Verachten es in dollem </w:t>
            </w:r>
            <w:proofErr w:type="spellStart"/>
            <w:r>
              <w:t>synn</w:t>
            </w:r>
            <w:proofErr w:type="spellEnd"/>
          </w:p>
        </w:tc>
      </w:tr>
      <w:tr w:rsidR="00771040" w14:paraId="1CE3EB35" w14:textId="77777777" w:rsidTr="00771040">
        <w:trPr>
          <w:tblCellSpacing w:w="15" w:type="dxa"/>
        </w:trPr>
        <w:tc>
          <w:tcPr>
            <w:tcW w:w="0" w:type="auto"/>
            <w:vMerge/>
            <w:vAlign w:val="center"/>
            <w:hideMark/>
          </w:tcPr>
          <w:p w14:paraId="203119E4" w14:textId="77777777" w:rsidR="00771040" w:rsidRDefault="00771040">
            <w:pPr>
              <w:rPr>
                <w:szCs w:val="24"/>
              </w:rPr>
            </w:pPr>
          </w:p>
        </w:tc>
        <w:tc>
          <w:tcPr>
            <w:tcW w:w="0" w:type="auto"/>
            <w:vAlign w:val="center"/>
            <w:hideMark/>
          </w:tcPr>
          <w:p w14:paraId="16BAF208" w14:textId="77777777" w:rsidR="00771040" w:rsidRDefault="00771040">
            <w:proofErr w:type="spellStart"/>
            <w:r>
              <w:t>Vnd</w:t>
            </w:r>
            <w:proofErr w:type="spellEnd"/>
            <w:r>
              <w:t xml:space="preserve"> stet doch </w:t>
            </w:r>
            <w:proofErr w:type="spellStart"/>
            <w:r>
              <w:t>vnser</w:t>
            </w:r>
            <w:proofErr w:type="spellEnd"/>
            <w:r>
              <w:t xml:space="preserve"> </w:t>
            </w:r>
            <w:proofErr w:type="spellStart"/>
            <w:r>
              <w:t>hayl</w:t>
            </w:r>
            <w:proofErr w:type="spellEnd"/>
            <w:r>
              <w:t xml:space="preserve"> </w:t>
            </w:r>
            <w:proofErr w:type="spellStart"/>
            <w:r>
              <w:t>darynn</w:t>
            </w:r>
            <w:proofErr w:type="spellEnd"/>
          </w:p>
        </w:tc>
      </w:tr>
      <w:tr w:rsidR="00771040" w14:paraId="56EB062E" w14:textId="77777777" w:rsidTr="00771040">
        <w:trPr>
          <w:tblCellSpacing w:w="15" w:type="dxa"/>
        </w:trPr>
        <w:tc>
          <w:tcPr>
            <w:tcW w:w="0" w:type="auto"/>
            <w:vMerge/>
            <w:vAlign w:val="center"/>
            <w:hideMark/>
          </w:tcPr>
          <w:p w14:paraId="6EC322F9" w14:textId="77777777" w:rsidR="00771040" w:rsidRDefault="00771040">
            <w:pPr>
              <w:rPr>
                <w:szCs w:val="24"/>
              </w:rPr>
            </w:pPr>
          </w:p>
        </w:tc>
        <w:tc>
          <w:tcPr>
            <w:tcW w:w="0" w:type="auto"/>
            <w:vAlign w:val="center"/>
            <w:hideMark/>
          </w:tcPr>
          <w:p w14:paraId="4F2198AD" w14:textId="77777777" w:rsidR="00771040" w:rsidRDefault="00771040">
            <w:r>
              <w:t xml:space="preserve">Doch </w:t>
            </w:r>
            <w:proofErr w:type="spellStart"/>
            <w:r>
              <w:t>hilfft</w:t>
            </w:r>
            <w:proofErr w:type="spellEnd"/>
            <w:r>
              <w:t xml:space="preserve"> als wider bellen nicht</w:t>
            </w:r>
          </w:p>
        </w:tc>
      </w:tr>
      <w:tr w:rsidR="00771040" w14:paraId="149D0951" w14:textId="77777777" w:rsidTr="00771040">
        <w:trPr>
          <w:tblCellSpacing w:w="15" w:type="dxa"/>
        </w:trPr>
        <w:tc>
          <w:tcPr>
            <w:tcW w:w="0" w:type="auto"/>
            <w:vMerge/>
            <w:vAlign w:val="center"/>
            <w:hideMark/>
          </w:tcPr>
          <w:p w14:paraId="1158EAAE" w14:textId="77777777" w:rsidR="00771040" w:rsidRDefault="00771040">
            <w:pPr>
              <w:rPr>
                <w:szCs w:val="24"/>
              </w:rPr>
            </w:pPr>
          </w:p>
        </w:tc>
        <w:tc>
          <w:tcPr>
            <w:tcW w:w="0" w:type="auto"/>
            <w:vAlign w:val="center"/>
            <w:hideMark/>
          </w:tcPr>
          <w:p w14:paraId="1B2FD221" w14:textId="77777777" w:rsidR="00771040" w:rsidRDefault="00771040">
            <w:r>
              <w:t xml:space="preserve">Die </w:t>
            </w:r>
            <w:proofErr w:type="spellStart"/>
            <w:r>
              <w:t>warhait</w:t>
            </w:r>
            <w:proofErr w:type="spellEnd"/>
            <w:r>
              <w:t xml:space="preserve"> ist </w:t>
            </w:r>
            <w:proofErr w:type="spellStart"/>
            <w:r>
              <w:t>kummen</w:t>
            </w:r>
            <w:proofErr w:type="spellEnd"/>
            <w:r>
              <w:t xml:space="preserve"> </w:t>
            </w:r>
            <w:proofErr w:type="spellStart"/>
            <w:r>
              <w:t>anß</w:t>
            </w:r>
            <w:proofErr w:type="spellEnd"/>
            <w:r>
              <w:t xml:space="preserve"> </w:t>
            </w:r>
            <w:proofErr w:type="spellStart"/>
            <w:r>
              <w:t>liecht</w:t>
            </w:r>
            <w:proofErr w:type="spellEnd"/>
          </w:p>
        </w:tc>
      </w:tr>
      <w:tr w:rsidR="00771040" w14:paraId="3D3FF6E1" w14:textId="77777777" w:rsidTr="00771040">
        <w:trPr>
          <w:tblCellSpacing w:w="15" w:type="dxa"/>
        </w:trPr>
        <w:tc>
          <w:tcPr>
            <w:tcW w:w="0" w:type="auto"/>
            <w:vAlign w:val="center"/>
            <w:hideMark/>
          </w:tcPr>
          <w:p w14:paraId="677B2D48" w14:textId="77777777" w:rsidR="00771040" w:rsidRDefault="00771040">
            <w:r>
              <w:t xml:space="preserve">Was der </w:t>
            </w:r>
            <w:proofErr w:type="spellStart"/>
            <w:r>
              <w:t>son</w:t>
            </w:r>
            <w:proofErr w:type="spellEnd"/>
            <w:r>
              <w:t>-</w:t>
            </w:r>
          </w:p>
        </w:tc>
        <w:tc>
          <w:tcPr>
            <w:tcW w:w="0" w:type="auto"/>
            <w:vAlign w:val="center"/>
            <w:hideMark/>
          </w:tcPr>
          <w:p w14:paraId="7B852095" w14:textId="77777777" w:rsidR="00771040" w:rsidRDefault="00771040">
            <w:r>
              <w:t xml:space="preserve">Deßhalb die Christen wider </w:t>
            </w:r>
            <w:proofErr w:type="spellStart"/>
            <w:r>
              <w:t>keren</w:t>
            </w:r>
            <w:proofErr w:type="spellEnd"/>
          </w:p>
        </w:tc>
      </w:tr>
      <w:tr w:rsidR="00771040" w14:paraId="3BC77A0C" w14:textId="77777777" w:rsidTr="00771040">
        <w:trPr>
          <w:tblCellSpacing w:w="15" w:type="dxa"/>
        </w:trPr>
        <w:tc>
          <w:tcPr>
            <w:tcW w:w="0" w:type="auto"/>
            <w:vAlign w:val="center"/>
            <w:hideMark/>
          </w:tcPr>
          <w:p w14:paraId="59EEEE3A" w14:textId="77777777" w:rsidR="00771040" w:rsidRDefault="00771040">
            <w:proofErr w:type="spellStart"/>
            <w:r>
              <w:t>nen</w:t>
            </w:r>
            <w:proofErr w:type="spellEnd"/>
            <w:r>
              <w:t xml:space="preserve"> </w:t>
            </w:r>
            <w:proofErr w:type="spellStart"/>
            <w:r>
              <w:t>aufgang</w:t>
            </w:r>
            <w:proofErr w:type="spellEnd"/>
          </w:p>
        </w:tc>
        <w:tc>
          <w:tcPr>
            <w:tcW w:w="0" w:type="auto"/>
            <w:vAlign w:val="center"/>
            <w:hideMark/>
          </w:tcPr>
          <w:p w14:paraId="3E3614C4" w14:textId="77777777" w:rsidR="00771040" w:rsidRDefault="00771040">
            <w:r>
              <w:t xml:space="preserve">Zu den </w:t>
            </w:r>
            <w:proofErr w:type="spellStart"/>
            <w:r>
              <w:t>Ewangelischen</w:t>
            </w:r>
            <w:proofErr w:type="spellEnd"/>
            <w:r>
              <w:t xml:space="preserve"> </w:t>
            </w:r>
            <w:proofErr w:type="spellStart"/>
            <w:r>
              <w:t>leren</w:t>
            </w:r>
            <w:proofErr w:type="spellEnd"/>
          </w:p>
        </w:tc>
      </w:tr>
      <w:tr w:rsidR="00771040" w14:paraId="6AE7BCC7" w14:textId="77777777" w:rsidTr="00771040">
        <w:trPr>
          <w:tblCellSpacing w:w="15" w:type="dxa"/>
        </w:trPr>
        <w:tc>
          <w:tcPr>
            <w:tcW w:w="0" w:type="auto"/>
            <w:vMerge w:val="restart"/>
            <w:vAlign w:val="center"/>
            <w:hideMark/>
          </w:tcPr>
          <w:p w14:paraId="6EA1E5D7" w14:textId="77777777" w:rsidR="00771040" w:rsidRDefault="00771040">
            <w:r>
              <w:t>sey.</w:t>
            </w:r>
          </w:p>
        </w:tc>
        <w:tc>
          <w:tcPr>
            <w:tcW w:w="0" w:type="auto"/>
            <w:vAlign w:val="center"/>
            <w:hideMark/>
          </w:tcPr>
          <w:p w14:paraId="53FB4DE2" w14:textId="77777777" w:rsidR="00771040" w:rsidRDefault="00771040">
            <w:proofErr w:type="spellStart"/>
            <w:r>
              <w:t>Vnseres</w:t>
            </w:r>
            <w:proofErr w:type="spellEnd"/>
            <w:r>
              <w:t xml:space="preserve"> </w:t>
            </w:r>
            <w:proofErr w:type="spellStart"/>
            <w:r>
              <w:t>herren</w:t>
            </w:r>
            <w:proofErr w:type="spellEnd"/>
            <w:r>
              <w:t xml:space="preserve"> </w:t>
            </w:r>
            <w:proofErr w:type="spellStart"/>
            <w:r>
              <w:t>Jhesu</w:t>
            </w:r>
            <w:proofErr w:type="spellEnd"/>
            <w:r>
              <w:t xml:space="preserve"> Christ</w:t>
            </w:r>
          </w:p>
        </w:tc>
      </w:tr>
      <w:tr w:rsidR="00771040" w14:paraId="1AAC7859" w14:textId="77777777" w:rsidTr="00771040">
        <w:trPr>
          <w:tblCellSpacing w:w="15" w:type="dxa"/>
        </w:trPr>
        <w:tc>
          <w:tcPr>
            <w:tcW w:w="0" w:type="auto"/>
            <w:vMerge/>
            <w:vAlign w:val="center"/>
            <w:hideMark/>
          </w:tcPr>
          <w:p w14:paraId="57420ACA" w14:textId="77777777" w:rsidR="00771040" w:rsidRDefault="00771040">
            <w:pPr>
              <w:rPr>
                <w:szCs w:val="24"/>
              </w:rPr>
            </w:pPr>
          </w:p>
        </w:tc>
        <w:tc>
          <w:tcPr>
            <w:tcW w:w="0" w:type="auto"/>
            <w:vAlign w:val="center"/>
            <w:hideMark/>
          </w:tcPr>
          <w:p w14:paraId="1BA4C1D3" w14:textId="77777777" w:rsidR="00771040" w:rsidRDefault="00771040">
            <w:r>
              <w:t xml:space="preserve">Der </w:t>
            </w:r>
            <w:proofErr w:type="spellStart"/>
            <w:r>
              <w:t>vnser</w:t>
            </w:r>
            <w:proofErr w:type="spellEnd"/>
            <w:r>
              <w:t xml:space="preserve"> all </w:t>
            </w:r>
            <w:proofErr w:type="spellStart"/>
            <w:r>
              <w:t>erlößer</w:t>
            </w:r>
            <w:proofErr w:type="spellEnd"/>
            <w:r>
              <w:t xml:space="preserve"> ist</w:t>
            </w:r>
          </w:p>
        </w:tc>
      </w:tr>
      <w:tr w:rsidR="00771040" w14:paraId="4C3AB82F" w14:textId="77777777" w:rsidTr="00771040">
        <w:trPr>
          <w:tblCellSpacing w:w="15" w:type="dxa"/>
        </w:trPr>
        <w:tc>
          <w:tcPr>
            <w:tcW w:w="0" w:type="auto"/>
            <w:vMerge/>
            <w:vAlign w:val="center"/>
            <w:hideMark/>
          </w:tcPr>
          <w:p w14:paraId="6591A6C0" w14:textId="77777777" w:rsidR="00771040" w:rsidRDefault="00771040">
            <w:pPr>
              <w:rPr>
                <w:szCs w:val="24"/>
              </w:rPr>
            </w:pPr>
          </w:p>
        </w:tc>
        <w:tc>
          <w:tcPr>
            <w:tcW w:w="0" w:type="auto"/>
            <w:vAlign w:val="center"/>
            <w:hideMark/>
          </w:tcPr>
          <w:p w14:paraId="1FB70B56" w14:textId="77777777" w:rsidR="00771040" w:rsidRDefault="00771040">
            <w:r>
              <w:t xml:space="preserve">Des glaub allein </w:t>
            </w:r>
            <w:proofErr w:type="spellStart"/>
            <w:r>
              <w:t>vns</w:t>
            </w:r>
            <w:proofErr w:type="spellEnd"/>
            <w:r>
              <w:t xml:space="preserve"> </w:t>
            </w:r>
            <w:proofErr w:type="spellStart"/>
            <w:r>
              <w:t>sälig</w:t>
            </w:r>
            <w:proofErr w:type="spellEnd"/>
            <w:r>
              <w:t xml:space="preserve"> macht</w:t>
            </w:r>
          </w:p>
        </w:tc>
      </w:tr>
      <w:tr w:rsidR="00771040" w14:paraId="0C120578" w14:textId="77777777" w:rsidTr="00771040">
        <w:trPr>
          <w:tblCellSpacing w:w="15" w:type="dxa"/>
        </w:trPr>
        <w:tc>
          <w:tcPr>
            <w:tcW w:w="0" w:type="auto"/>
            <w:vMerge/>
            <w:vAlign w:val="center"/>
            <w:hideMark/>
          </w:tcPr>
          <w:p w14:paraId="03B8CA08" w14:textId="77777777" w:rsidR="00771040" w:rsidRDefault="00771040">
            <w:pPr>
              <w:rPr>
                <w:szCs w:val="24"/>
              </w:rPr>
            </w:pPr>
          </w:p>
        </w:tc>
        <w:tc>
          <w:tcPr>
            <w:tcW w:w="0" w:type="auto"/>
            <w:vAlign w:val="center"/>
            <w:hideMark/>
          </w:tcPr>
          <w:p w14:paraId="632B380C" w14:textId="77777777" w:rsidR="00771040" w:rsidRDefault="00771040">
            <w:r>
              <w:t xml:space="preserve">Deß </w:t>
            </w:r>
            <w:proofErr w:type="spellStart"/>
            <w:r>
              <w:t>seynd</w:t>
            </w:r>
            <w:proofErr w:type="spellEnd"/>
            <w:r>
              <w:t xml:space="preserve"> all </w:t>
            </w:r>
            <w:proofErr w:type="spellStart"/>
            <w:r>
              <w:t>menschen</w:t>
            </w:r>
            <w:proofErr w:type="spellEnd"/>
            <w:r>
              <w:t xml:space="preserve"> </w:t>
            </w:r>
            <w:proofErr w:type="spellStart"/>
            <w:r>
              <w:t>sünd</w:t>
            </w:r>
            <w:proofErr w:type="spellEnd"/>
            <w:r>
              <w:t xml:space="preserve"> </w:t>
            </w:r>
            <w:proofErr w:type="spellStart"/>
            <w:r>
              <w:t>veracht</w:t>
            </w:r>
            <w:proofErr w:type="spellEnd"/>
          </w:p>
        </w:tc>
      </w:tr>
      <w:tr w:rsidR="00771040" w14:paraId="49126E44" w14:textId="77777777" w:rsidTr="00771040">
        <w:trPr>
          <w:tblCellSpacing w:w="15" w:type="dxa"/>
        </w:trPr>
        <w:tc>
          <w:tcPr>
            <w:tcW w:w="0" w:type="auto"/>
            <w:vMerge/>
            <w:vAlign w:val="center"/>
            <w:hideMark/>
          </w:tcPr>
          <w:p w14:paraId="2A688FA8" w14:textId="77777777" w:rsidR="00771040" w:rsidRDefault="00771040">
            <w:pPr>
              <w:rPr>
                <w:szCs w:val="24"/>
              </w:rPr>
            </w:pPr>
          </w:p>
        </w:tc>
        <w:tc>
          <w:tcPr>
            <w:tcW w:w="0" w:type="auto"/>
            <w:vAlign w:val="center"/>
            <w:hideMark/>
          </w:tcPr>
          <w:p w14:paraId="085BE951" w14:textId="77777777" w:rsidR="00771040" w:rsidRDefault="00771040">
            <w:proofErr w:type="spellStart"/>
            <w:r>
              <w:t>Vnd</w:t>
            </w:r>
            <w:proofErr w:type="spellEnd"/>
            <w:r>
              <w:t xml:space="preserve"> </w:t>
            </w:r>
            <w:proofErr w:type="spellStart"/>
            <w:r>
              <w:t>Bäpstliche</w:t>
            </w:r>
            <w:proofErr w:type="spellEnd"/>
            <w:r>
              <w:t xml:space="preserve"> </w:t>
            </w:r>
            <w:proofErr w:type="spellStart"/>
            <w:r>
              <w:t>gebott</w:t>
            </w:r>
            <w:proofErr w:type="spellEnd"/>
            <w:r>
              <w:t xml:space="preserve"> </w:t>
            </w:r>
            <w:proofErr w:type="spellStart"/>
            <w:r>
              <w:t>vernicht</w:t>
            </w:r>
            <w:proofErr w:type="spellEnd"/>
          </w:p>
        </w:tc>
      </w:tr>
      <w:tr w:rsidR="00771040" w14:paraId="4F7A1A35" w14:textId="77777777" w:rsidTr="00771040">
        <w:trPr>
          <w:tblCellSpacing w:w="15" w:type="dxa"/>
        </w:trPr>
        <w:tc>
          <w:tcPr>
            <w:tcW w:w="0" w:type="auto"/>
            <w:vMerge/>
            <w:vAlign w:val="center"/>
            <w:hideMark/>
          </w:tcPr>
          <w:p w14:paraId="631CF620" w14:textId="77777777" w:rsidR="00771040" w:rsidRDefault="00771040">
            <w:pPr>
              <w:rPr>
                <w:szCs w:val="24"/>
              </w:rPr>
            </w:pPr>
          </w:p>
        </w:tc>
        <w:tc>
          <w:tcPr>
            <w:tcW w:w="0" w:type="auto"/>
            <w:vAlign w:val="center"/>
            <w:hideMark/>
          </w:tcPr>
          <w:p w14:paraId="691B1824" w14:textId="77777777" w:rsidR="00771040" w:rsidRDefault="00771040">
            <w:r>
              <w:t xml:space="preserve">Für lugen </w:t>
            </w:r>
            <w:proofErr w:type="spellStart"/>
            <w:r>
              <w:t>vnd</w:t>
            </w:r>
            <w:proofErr w:type="spellEnd"/>
            <w:r>
              <w:t xml:space="preserve"> </w:t>
            </w:r>
            <w:proofErr w:type="spellStart"/>
            <w:r>
              <w:t>menschen</w:t>
            </w:r>
            <w:proofErr w:type="spellEnd"/>
            <w:r>
              <w:t xml:space="preserve"> </w:t>
            </w:r>
            <w:proofErr w:type="spellStart"/>
            <w:r>
              <w:t>gedicht</w:t>
            </w:r>
            <w:proofErr w:type="spellEnd"/>
          </w:p>
        </w:tc>
      </w:tr>
      <w:tr w:rsidR="00771040" w14:paraId="458F35B1" w14:textId="77777777" w:rsidTr="00771040">
        <w:trPr>
          <w:tblCellSpacing w:w="15" w:type="dxa"/>
        </w:trPr>
        <w:tc>
          <w:tcPr>
            <w:tcW w:w="0" w:type="auto"/>
            <w:vMerge/>
            <w:vAlign w:val="center"/>
            <w:hideMark/>
          </w:tcPr>
          <w:p w14:paraId="1A4C4A22" w14:textId="77777777" w:rsidR="00771040" w:rsidRDefault="00771040">
            <w:pPr>
              <w:rPr>
                <w:szCs w:val="24"/>
              </w:rPr>
            </w:pPr>
          </w:p>
        </w:tc>
        <w:tc>
          <w:tcPr>
            <w:tcW w:w="0" w:type="auto"/>
            <w:vAlign w:val="center"/>
            <w:hideMark/>
          </w:tcPr>
          <w:p w14:paraId="7BC4BCE2" w14:textId="77777777" w:rsidR="00771040" w:rsidRDefault="00771040">
            <w:proofErr w:type="spellStart"/>
            <w:r>
              <w:t>Vnd</w:t>
            </w:r>
            <w:proofErr w:type="spellEnd"/>
            <w:r>
              <w:t xml:space="preserve"> hangen nur an </w:t>
            </w:r>
            <w:proofErr w:type="spellStart"/>
            <w:r>
              <w:t>gottes</w:t>
            </w:r>
            <w:proofErr w:type="spellEnd"/>
            <w:r>
              <w:t xml:space="preserve"> </w:t>
            </w:r>
            <w:proofErr w:type="spellStart"/>
            <w:r>
              <w:t>wort</w:t>
            </w:r>
            <w:proofErr w:type="spellEnd"/>
            <w:r>
              <w:t>,</w:t>
            </w:r>
          </w:p>
        </w:tc>
      </w:tr>
      <w:tr w:rsidR="00771040" w14:paraId="74E607D5" w14:textId="77777777" w:rsidTr="00771040">
        <w:trPr>
          <w:tblCellSpacing w:w="15" w:type="dxa"/>
        </w:trPr>
        <w:tc>
          <w:tcPr>
            <w:tcW w:w="0" w:type="auto"/>
            <w:vAlign w:val="center"/>
            <w:hideMark/>
          </w:tcPr>
          <w:p w14:paraId="220BB06D" w14:textId="77777777" w:rsidR="00771040" w:rsidRDefault="00771040">
            <w:r>
              <w:t>Gott sey lob</w:t>
            </w:r>
          </w:p>
        </w:tc>
        <w:tc>
          <w:tcPr>
            <w:tcW w:w="0" w:type="auto"/>
            <w:vAlign w:val="center"/>
            <w:hideMark/>
          </w:tcPr>
          <w:p w14:paraId="357C195E" w14:textId="77777777" w:rsidR="00771040" w:rsidRDefault="00771040">
            <w:r>
              <w:t xml:space="preserve">Das man </w:t>
            </w:r>
            <w:proofErr w:type="spellStart"/>
            <w:r>
              <w:t>yetz</w:t>
            </w:r>
            <w:proofErr w:type="spellEnd"/>
            <w:r>
              <w:t xml:space="preserve"> hört an manchem </w:t>
            </w:r>
            <w:proofErr w:type="spellStart"/>
            <w:r>
              <w:t>ort</w:t>
            </w:r>
            <w:proofErr w:type="spellEnd"/>
          </w:p>
        </w:tc>
      </w:tr>
      <w:tr w:rsidR="00771040" w14:paraId="486BE43F" w14:textId="77777777" w:rsidTr="00771040">
        <w:trPr>
          <w:tblCellSpacing w:w="15" w:type="dxa"/>
        </w:trPr>
        <w:tc>
          <w:tcPr>
            <w:tcW w:w="0" w:type="auto"/>
            <w:vAlign w:val="center"/>
            <w:hideMark/>
          </w:tcPr>
          <w:p w14:paraId="37C76AAB" w14:textId="77777777" w:rsidR="00771040" w:rsidRDefault="00771040">
            <w:r>
              <w:t xml:space="preserve">der </w:t>
            </w:r>
            <w:proofErr w:type="spellStart"/>
            <w:r>
              <w:t>seynd</w:t>
            </w:r>
            <w:proofErr w:type="spellEnd"/>
            <w:r>
              <w:t xml:space="preserve"> on</w:t>
            </w:r>
          </w:p>
        </w:tc>
        <w:tc>
          <w:tcPr>
            <w:tcW w:w="0" w:type="auto"/>
            <w:vAlign w:val="center"/>
            <w:hideMark/>
          </w:tcPr>
          <w:p w14:paraId="7853F85C" w14:textId="77777777" w:rsidR="00771040" w:rsidRDefault="00771040">
            <w:r>
              <w:t xml:space="preserve">Von manchem </w:t>
            </w:r>
            <w:proofErr w:type="spellStart"/>
            <w:r>
              <w:t>Christenlichen</w:t>
            </w:r>
            <w:proofErr w:type="spellEnd"/>
            <w:r>
              <w:t xml:space="preserve"> man</w:t>
            </w:r>
          </w:p>
        </w:tc>
      </w:tr>
      <w:tr w:rsidR="00771040" w14:paraId="4F696EC1" w14:textId="77777777" w:rsidTr="00771040">
        <w:trPr>
          <w:tblCellSpacing w:w="15" w:type="dxa"/>
        </w:trPr>
        <w:tc>
          <w:tcPr>
            <w:tcW w:w="0" w:type="auto"/>
            <w:vMerge w:val="restart"/>
            <w:vAlign w:val="center"/>
            <w:hideMark/>
          </w:tcPr>
          <w:p w14:paraId="6E20246B" w14:textId="77777777" w:rsidR="00771040" w:rsidRDefault="00771040">
            <w:proofErr w:type="spellStart"/>
            <w:r>
              <w:t>zal</w:t>
            </w:r>
            <w:proofErr w:type="spellEnd"/>
            <w:r>
              <w:t xml:space="preserve"> </w:t>
            </w:r>
            <w:proofErr w:type="spellStart"/>
            <w:r>
              <w:t>vil</w:t>
            </w:r>
            <w:proofErr w:type="spellEnd"/>
            <w:r>
              <w:t>.</w:t>
            </w:r>
          </w:p>
        </w:tc>
        <w:tc>
          <w:tcPr>
            <w:tcW w:w="0" w:type="auto"/>
            <w:vAlign w:val="center"/>
            <w:hideMark/>
          </w:tcPr>
          <w:p w14:paraId="62220D69" w14:textId="77777777" w:rsidR="00771040" w:rsidRDefault="00771040">
            <w:r>
              <w:t xml:space="preserve">Nun </w:t>
            </w:r>
            <w:proofErr w:type="spellStart"/>
            <w:r>
              <w:t>nemmen</w:t>
            </w:r>
            <w:proofErr w:type="spellEnd"/>
            <w:r>
              <w:t xml:space="preserve"> sich die Bischoff an</w:t>
            </w:r>
          </w:p>
        </w:tc>
      </w:tr>
      <w:tr w:rsidR="00771040" w14:paraId="09097C80" w14:textId="77777777" w:rsidTr="00771040">
        <w:trPr>
          <w:tblCellSpacing w:w="15" w:type="dxa"/>
        </w:trPr>
        <w:tc>
          <w:tcPr>
            <w:tcW w:w="0" w:type="auto"/>
            <w:vMerge/>
            <w:vAlign w:val="center"/>
            <w:hideMark/>
          </w:tcPr>
          <w:p w14:paraId="1ACAB463" w14:textId="77777777" w:rsidR="00771040" w:rsidRDefault="00771040">
            <w:pPr>
              <w:rPr>
                <w:szCs w:val="24"/>
              </w:rPr>
            </w:pPr>
          </w:p>
        </w:tc>
        <w:tc>
          <w:tcPr>
            <w:tcW w:w="0" w:type="auto"/>
            <w:vAlign w:val="center"/>
            <w:hideMark/>
          </w:tcPr>
          <w:p w14:paraId="6D76FE5F" w14:textId="77777777" w:rsidR="00771040" w:rsidRDefault="00771040">
            <w:r>
              <w:t xml:space="preserve">Mit </w:t>
            </w:r>
            <w:proofErr w:type="spellStart"/>
            <w:r>
              <w:t>sambt</w:t>
            </w:r>
            <w:proofErr w:type="spellEnd"/>
            <w:r>
              <w:t xml:space="preserve"> </w:t>
            </w:r>
            <w:proofErr w:type="spellStart"/>
            <w:r>
              <w:t>etlich</w:t>
            </w:r>
            <w:proofErr w:type="spellEnd"/>
            <w:r>
              <w:t xml:space="preserve"> weltlichen Fürsten </w:t>
            </w:r>
          </w:p>
        </w:tc>
      </w:tr>
      <w:tr w:rsidR="00771040" w14:paraId="3092C059" w14:textId="77777777" w:rsidTr="00771040">
        <w:trPr>
          <w:tblCellSpacing w:w="15" w:type="dxa"/>
        </w:trPr>
        <w:tc>
          <w:tcPr>
            <w:tcW w:w="0" w:type="auto"/>
            <w:vMerge/>
            <w:vAlign w:val="center"/>
            <w:hideMark/>
          </w:tcPr>
          <w:p w14:paraId="4BF9E2E3" w14:textId="77777777" w:rsidR="00771040" w:rsidRDefault="00771040">
            <w:pPr>
              <w:rPr>
                <w:szCs w:val="24"/>
              </w:rPr>
            </w:pPr>
          </w:p>
        </w:tc>
        <w:tc>
          <w:tcPr>
            <w:tcW w:w="0" w:type="auto"/>
            <w:vAlign w:val="center"/>
            <w:hideMark/>
          </w:tcPr>
          <w:p w14:paraId="4C81F4A2" w14:textId="77777777" w:rsidR="00771040" w:rsidRDefault="00771040">
            <w:r>
              <w:t>Die auch nach Christenblut ist dürsten</w:t>
            </w:r>
          </w:p>
        </w:tc>
      </w:tr>
      <w:tr w:rsidR="00771040" w14:paraId="1D4E2F4D" w14:textId="77777777" w:rsidTr="00771040">
        <w:trPr>
          <w:tblCellSpacing w:w="15" w:type="dxa"/>
        </w:trPr>
        <w:tc>
          <w:tcPr>
            <w:tcW w:w="0" w:type="auto"/>
            <w:vAlign w:val="center"/>
            <w:hideMark/>
          </w:tcPr>
          <w:p w14:paraId="08E9D37A" w14:textId="77777777" w:rsidR="00771040" w:rsidRDefault="00771040">
            <w:r>
              <w:t>Rat wer sind</w:t>
            </w:r>
          </w:p>
        </w:tc>
        <w:tc>
          <w:tcPr>
            <w:tcW w:w="0" w:type="auto"/>
            <w:vAlign w:val="center"/>
            <w:hideMark/>
          </w:tcPr>
          <w:p w14:paraId="0D62AB31" w14:textId="77777777" w:rsidR="00771040" w:rsidRDefault="00771040">
            <w:r>
              <w:t xml:space="preserve">Lassen </w:t>
            </w:r>
            <w:proofErr w:type="spellStart"/>
            <w:r>
              <w:t>sollich</w:t>
            </w:r>
            <w:proofErr w:type="spellEnd"/>
            <w:r>
              <w:t xml:space="preserve"> </w:t>
            </w:r>
            <w:proofErr w:type="spellStart"/>
            <w:r>
              <w:t>prediger</w:t>
            </w:r>
            <w:proofErr w:type="spellEnd"/>
            <w:r>
              <w:t xml:space="preserve"> </w:t>
            </w:r>
            <w:proofErr w:type="spellStart"/>
            <w:r>
              <w:t>fahen</w:t>
            </w:r>
            <w:proofErr w:type="spellEnd"/>
          </w:p>
        </w:tc>
      </w:tr>
      <w:tr w:rsidR="00771040" w14:paraId="03398494" w14:textId="77777777" w:rsidTr="00771040">
        <w:trPr>
          <w:tblCellSpacing w:w="15" w:type="dxa"/>
        </w:trPr>
        <w:tc>
          <w:tcPr>
            <w:tcW w:w="0" w:type="auto"/>
            <w:vMerge w:val="restart"/>
            <w:vAlign w:val="center"/>
            <w:hideMark/>
          </w:tcPr>
          <w:p w14:paraId="5B794ECC" w14:textId="77777777" w:rsidR="00771040" w:rsidRDefault="00771040">
            <w:r>
              <w:t>die.</w:t>
            </w:r>
          </w:p>
        </w:tc>
        <w:tc>
          <w:tcPr>
            <w:tcW w:w="0" w:type="auto"/>
            <w:vAlign w:val="center"/>
            <w:hideMark/>
          </w:tcPr>
          <w:p w14:paraId="57D0E04B" w14:textId="77777777" w:rsidR="00771040" w:rsidRDefault="00771040">
            <w:r>
              <w:t xml:space="preserve">In </w:t>
            </w:r>
            <w:proofErr w:type="spellStart"/>
            <w:r>
              <w:t>gefencknuß</w:t>
            </w:r>
            <w:proofErr w:type="spellEnd"/>
            <w:r>
              <w:t xml:space="preserve"> </w:t>
            </w:r>
            <w:proofErr w:type="spellStart"/>
            <w:r>
              <w:t>vnd</w:t>
            </w:r>
            <w:proofErr w:type="spellEnd"/>
            <w:r>
              <w:t xml:space="preserve"> </w:t>
            </w:r>
            <w:proofErr w:type="spellStart"/>
            <w:r>
              <w:t>eysen</w:t>
            </w:r>
            <w:proofErr w:type="spellEnd"/>
            <w:r>
              <w:t xml:space="preserve"> </w:t>
            </w:r>
            <w:proofErr w:type="spellStart"/>
            <w:r>
              <w:t>schlahen</w:t>
            </w:r>
            <w:proofErr w:type="spellEnd"/>
          </w:p>
        </w:tc>
      </w:tr>
      <w:tr w:rsidR="00771040" w14:paraId="4C203A88" w14:textId="77777777" w:rsidTr="00771040">
        <w:trPr>
          <w:tblCellSpacing w:w="15" w:type="dxa"/>
        </w:trPr>
        <w:tc>
          <w:tcPr>
            <w:tcW w:w="0" w:type="auto"/>
            <w:vMerge/>
            <w:vAlign w:val="center"/>
            <w:hideMark/>
          </w:tcPr>
          <w:p w14:paraId="509FC162" w14:textId="77777777" w:rsidR="00771040" w:rsidRDefault="00771040">
            <w:pPr>
              <w:rPr>
                <w:szCs w:val="24"/>
              </w:rPr>
            </w:pPr>
          </w:p>
        </w:tc>
        <w:tc>
          <w:tcPr>
            <w:tcW w:w="0" w:type="auto"/>
            <w:vAlign w:val="center"/>
            <w:hideMark/>
          </w:tcPr>
          <w:p w14:paraId="1BCABF79" w14:textId="77777777" w:rsidR="00771040" w:rsidRDefault="00771040">
            <w:proofErr w:type="spellStart"/>
            <w:r>
              <w:t>Vnd</w:t>
            </w:r>
            <w:proofErr w:type="spellEnd"/>
            <w:r>
              <w:t xml:space="preserve"> </w:t>
            </w:r>
            <w:proofErr w:type="spellStart"/>
            <w:r>
              <w:t>sy</w:t>
            </w:r>
            <w:proofErr w:type="spellEnd"/>
            <w:r>
              <w:t xml:space="preserve"> zu </w:t>
            </w:r>
            <w:proofErr w:type="spellStart"/>
            <w:r>
              <w:t>widerruffen</w:t>
            </w:r>
            <w:proofErr w:type="spellEnd"/>
            <w:r>
              <w:t xml:space="preserve"> dringen</w:t>
            </w:r>
          </w:p>
        </w:tc>
      </w:tr>
      <w:tr w:rsidR="00771040" w14:paraId="12BAD373" w14:textId="77777777" w:rsidTr="00771040">
        <w:trPr>
          <w:tblCellSpacing w:w="15" w:type="dxa"/>
        </w:trPr>
        <w:tc>
          <w:tcPr>
            <w:tcW w:w="0" w:type="auto"/>
            <w:vMerge/>
            <w:vAlign w:val="center"/>
            <w:hideMark/>
          </w:tcPr>
          <w:p w14:paraId="0B724861" w14:textId="77777777" w:rsidR="00771040" w:rsidRDefault="00771040">
            <w:pPr>
              <w:rPr>
                <w:szCs w:val="24"/>
              </w:rPr>
            </w:pPr>
          </w:p>
        </w:tc>
        <w:tc>
          <w:tcPr>
            <w:tcW w:w="0" w:type="auto"/>
            <w:vAlign w:val="center"/>
            <w:hideMark/>
          </w:tcPr>
          <w:p w14:paraId="3A4F63F7" w14:textId="77777777" w:rsidR="00771040" w:rsidRDefault="00771040">
            <w:r>
              <w:t xml:space="preserve">In auch </w:t>
            </w:r>
            <w:proofErr w:type="spellStart"/>
            <w:r>
              <w:t>ain</w:t>
            </w:r>
            <w:proofErr w:type="spellEnd"/>
            <w:r>
              <w:t xml:space="preserve"> </w:t>
            </w:r>
            <w:proofErr w:type="spellStart"/>
            <w:r>
              <w:t>lyed</w:t>
            </w:r>
            <w:proofErr w:type="spellEnd"/>
            <w:r>
              <w:t xml:space="preserve"> vom </w:t>
            </w:r>
            <w:proofErr w:type="spellStart"/>
            <w:r>
              <w:t>fewer</w:t>
            </w:r>
            <w:proofErr w:type="spellEnd"/>
            <w:r>
              <w:t xml:space="preserve"> singen</w:t>
            </w:r>
          </w:p>
        </w:tc>
      </w:tr>
      <w:tr w:rsidR="00771040" w14:paraId="04C2BF6A" w14:textId="77777777" w:rsidTr="00771040">
        <w:trPr>
          <w:tblCellSpacing w:w="15" w:type="dxa"/>
        </w:trPr>
        <w:tc>
          <w:tcPr>
            <w:tcW w:w="0" w:type="auto"/>
            <w:vMerge/>
            <w:vAlign w:val="center"/>
            <w:hideMark/>
          </w:tcPr>
          <w:p w14:paraId="244E98A7" w14:textId="77777777" w:rsidR="00771040" w:rsidRDefault="00771040">
            <w:pPr>
              <w:rPr>
                <w:szCs w:val="24"/>
              </w:rPr>
            </w:pPr>
          </w:p>
        </w:tc>
        <w:tc>
          <w:tcPr>
            <w:tcW w:w="0" w:type="auto"/>
            <w:vAlign w:val="center"/>
            <w:hideMark/>
          </w:tcPr>
          <w:p w14:paraId="76430925" w14:textId="77777777" w:rsidR="00771040" w:rsidRDefault="00771040">
            <w:r>
              <w:t xml:space="preserve">Das </w:t>
            </w:r>
            <w:proofErr w:type="spellStart"/>
            <w:r>
              <w:t>sy</w:t>
            </w:r>
            <w:proofErr w:type="spellEnd"/>
            <w:r>
              <w:t xml:space="preserve"> möchten an Gott verzagen</w:t>
            </w:r>
          </w:p>
        </w:tc>
      </w:tr>
      <w:tr w:rsidR="00771040" w14:paraId="4CB19214" w14:textId="77777777" w:rsidTr="00771040">
        <w:trPr>
          <w:tblCellSpacing w:w="15" w:type="dxa"/>
        </w:trPr>
        <w:tc>
          <w:tcPr>
            <w:tcW w:w="0" w:type="auto"/>
            <w:vMerge/>
            <w:vAlign w:val="center"/>
            <w:hideMark/>
          </w:tcPr>
          <w:p w14:paraId="3E35F96F" w14:textId="77777777" w:rsidR="00771040" w:rsidRDefault="00771040">
            <w:pPr>
              <w:rPr>
                <w:szCs w:val="24"/>
              </w:rPr>
            </w:pPr>
          </w:p>
        </w:tc>
        <w:tc>
          <w:tcPr>
            <w:tcW w:w="0" w:type="auto"/>
            <w:vAlign w:val="center"/>
            <w:hideMark/>
          </w:tcPr>
          <w:p w14:paraId="37AEEC72" w14:textId="77777777" w:rsidR="00771040" w:rsidRDefault="00771040">
            <w:r>
              <w:t xml:space="preserve">Das </w:t>
            </w:r>
            <w:proofErr w:type="spellStart"/>
            <w:r>
              <w:t>hayst</w:t>
            </w:r>
            <w:proofErr w:type="spellEnd"/>
            <w:r>
              <w:t xml:space="preserve"> die schaff in </w:t>
            </w:r>
            <w:proofErr w:type="spellStart"/>
            <w:r>
              <w:t>thecken</w:t>
            </w:r>
            <w:proofErr w:type="spellEnd"/>
            <w:r>
              <w:t xml:space="preserve"> jagen</w:t>
            </w:r>
          </w:p>
        </w:tc>
      </w:tr>
      <w:tr w:rsidR="00771040" w14:paraId="01DA17BF" w14:textId="77777777" w:rsidTr="00771040">
        <w:trPr>
          <w:tblCellSpacing w:w="15" w:type="dxa"/>
        </w:trPr>
        <w:tc>
          <w:tcPr>
            <w:tcW w:w="0" w:type="auto"/>
            <w:vMerge/>
            <w:vAlign w:val="center"/>
            <w:hideMark/>
          </w:tcPr>
          <w:p w14:paraId="533DD9BD" w14:textId="77777777" w:rsidR="00771040" w:rsidRDefault="00771040">
            <w:pPr>
              <w:rPr>
                <w:szCs w:val="24"/>
              </w:rPr>
            </w:pPr>
          </w:p>
        </w:tc>
        <w:tc>
          <w:tcPr>
            <w:tcW w:w="0" w:type="auto"/>
            <w:vAlign w:val="center"/>
            <w:hideMark/>
          </w:tcPr>
          <w:p w14:paraId="06D704A6" w14:textId="77777777" w:rsidR="00771040" w:rsidRDefault="00771040">
            <w:r>
              <w:t xml:space="preserve">Der thut man </w:t>
            </w:r>
            <w:proofErr w:type="spellStart"/>
            <w:r>
              <w:t>vil</w:t>
            </w:r>
            <w:proofErr w:type="spellEnd"/>
            <w:r>
              <w:t xml:space="preserve"> </w:t>
            </w:r>
            <w:proofErr w:type="spellStart"/>
            <w:r>
              <w:t>haymlich</w:t>
            </w:r>
            <w:proofErr w:type="spellEnd"/>
            <w:r>
              <w:t xml:space="preserve"> verlieren</w:t>
            </w:r>
          </w:p>
        </w:tc>
      </w:tr>
      <w:tr w:rsidR="00771040" w14:paraId="3DDA74B3" w14:textId="77777777" w:rsidTr="00771040">
        <w:trPr>
          <w:tblCellSpacing w:w="15" w:type="dxa"/>
        </w:trPr>
        <w:tc>
          <w:tcPr>
            <w:tcW w:w="0" w:type="auto"/>
            <w:vAlign w:val="center"/>
            <w:hideMark/>
          </w:tcPr>
          <w:p w14:paraId="26CD99C9" w14:textId="77777777" w:rsidR="00771040" w:rsidRDefault="00771040">
            <w:r>
              <w:t>Ja lieber/ Ja</w:t>
            </w:r>
          </w:p>
        </w:tc>
        <w:tc>
          <w:tcPr>
            <w:tcW w:w="0" w:type="auto"/>
            <w:vAlign w:val="center"/>
            <w:hideMark/>
          </w:tcPr>
          <w:p w14:paraId="38916B9F" w14:textId="77777777" w:rsidR="00771040" w:rsidRDefault="00771040">
            <w:r>
              <w:t xml:space="preserve">So </w:t>
            </w:r>
            <w:proofErr w:type="spellStart"/>
            <w:r>
              <w:t>sy</w:t>
            </w:r>
            <w:proofErr w:type="spellEnd"/>
            <w:r>
              <w:t xml:space="preserve"> </w:t>
            </w:r>
            <w:proofErr w:type="spellStart"/>
            <w:r>
              <w:t>gleych</w:t>
            </w:r>
            <w:proofErr w:type="spellEnd"/>
            <w:r>
              <w:t xml:space="preserve"> </w:t>
            </w:r>
            <w:proofErr w:type="spellStart"/>
            <w:r>
              <w:t>jr</w:t>
            </w:r>
            <w:proofErr w:type="spellEnd"/>
            <w:r>
              <w:t xml:space="preserve"> leer probieren</w:t>
            </w:r>
          </w:p>
        </w:tc>
      </w:tr>
      <w:tr w:rsidR="00771040" w14:paraId="482059ED" w14:textId="77777777" w:rsidTr="00771040">
        <w:trPr>
          <w:tblCellSpacing w:w="15" w:type="dxa"/>
        </w:trPr>
        <w:tc>
          <w:tcPr>
            <w:tcW w:w="0" w:type="auto"/>
            <w:vAlign w:val="center"/>
            <w:hideMark/>
          </w:tcPr>
          <w:p w14:paraId="00BBCAE0" w14:textId="77777777" w:rsidR="00771040" w:rsidRDefault="00771040">
            <w:proofErr w:type="spellStart"/>
            <w:r>
              <w:t>großs</w:t>
            </w:r>
            <w:proofErr w:type="spellEnd"/>
            <w:r>
              <w:t xml:space="preserve"> </w:t>
            </w:r>
            <w:proofErr w:type="spellStart"/>
            <w:r>
              <w:t>herren</w:t>
            </w:r>
            <w:proofErr w:type="spellEnd"/>
          </w:p>
        </w:tc>
        <w:tc>
          <w:tcPr>
            <w:tcW w:w="0" w:type="auto"/>
            <w:vAlign w:val="center"/>
            <w:hideMark/>
          </w:tcPr>
          <w:p w14:paraId="3F62B0AB" w14:textId="77777777" w:rsidR="00771040" w:rsidRDefault="00771040">
            <w:proofErr w:type="spellStart"/>
            <w:r>
              <w:t>Ains</w:t>
            </w:r>
            <w:proofErr w:type="spellEnd"/>
            <w:r>
              <w:t xml:space="preserve"> </w:t>
            </w:r>
            <w:proofErr w:type="spellStart"/>
            <w:r>
              <w:t>tayls</w:t>
            </w:r>
            <w:proofErr w:type="spellEnd"/>
            <w:r>
              <w:t xml:space="preserve"> </w:t>
            </w:r>
            <w:proofErr w:type="spellStart"/>
            <w:r>
              <w:t>bleybens</w:t>
            </w:r>
            <w:proofErr w:type="spellEnd"/>
            <w:r>
              <w:t xml:space="preserve"> in </w:t>
            </w:r>
            <w:proofErr w:type="spellStart"/>
            <w:r>
              <w:t>eysen</w:t>
            </w:r>
            <w:proofErr w:type="spellEnd"/>
            <w:r>
              <w:t xml:space="preserve"> band</w:t>
            </w:r>
          </w:p>
        </w:tc>
      </w:tr>
      <w:tr w:rsidR="00771040" w14:paraId="15A3BB4A" w14:textId="77777777" w:rsidTr="00771040">
        <w:trPr>
          <w:tblCellSpacing w:w="15" w:type="dxa"/>
        </w:trPr>
        <w:tc>
          <w:tcPr>
            <w:tcW w:w="0" w:type="auto"/>
            <w:vAlign w:val="center"/>
            <w:hideMark/>
          </w:tcPr>
          <w:p w14:paraId="1C26BB2E" w14:textId="77777777" w:rsidR="00771040" w:rsidRDefault="00771040">
            <w:r>
              <w:t xml:space="preserve">achten </w:t>
            </w:r>
            <w:proofErr w:type="spellStart"/>
            <w:r>
              <w:t>hayli</w:t>
            </w:r>
            <w:proofErr w:type="spellEnd"/>
            <w:r>
              <w:t>-</w:t>
            </w:r>
          </w:p>
        </w:tc>
        <w:tc>
          <w:tcPr>
            <w:tcW w:w="0" w:type="auto"/>
            <w:vAlign w:val="center"/>
            <w:hideMark/>
          </w:tcPr>
          <w:p w14:paraId="14E7A4A3" w14:textId="77777777" w:rsidR="00771040" w:rsidRDefault="00771040">
            <w:proofErr w:type="spellStart"/>
            <w:r>
              <w:t>Ains</w:t>
            </w:r>
            <w:proofErr w:type="spellEnd"/>
            <w:r>
              <w:t xml:space="preserve"> </w:t>
            </w:r>
            <w:proofErr w:type="spellStart"/>
            <w:r>
              <w:t>tayls</w:t>
            </w:r>
            <w:proofErr w:type="spellEnd"/>
            <w:r>
              <w:t xml:space="preserve"> verjagt man </w:t>
            </w:r>
            <w:proofErr w:type="spellStart"/>
            <w:r>
              <w:t>auß</w:t>
            </w:r>
            <w:proofErr w:type="spellEnd"/>
            <w:r>
              <w:t xml:space="preserve"> dem </w:t>
            </w:r>
            <w:proofErr w:type="spellStart"/>
            <w:r>
              <w:t>land</w:t>
            </w:r>
            <w:proofErr w:type="spellEnd"/>
          </w:p>
        </w:tc>
      </w:tr>
      <w:tr w:rsidR="00771040" w14:paraId="03A89CE8" w14:textId="77777777" w:rsidTr="00771040">
        <w:trPr>
          <w:tblCellSpacing w:w="15" w:type="dxa"/>
        </w:trPr>
        <w:tc>
          <w:tcPr>
            <w:tcW w:w="0" w:type="auto"/>
            <w:vAlign w:val="center"/>
            <w:hideMark/>
          </w:tcPr>
          <w:p w14:paraId="4554B098" w14:textId="77777777" w:rsidR="00771040" w:rsidRDefault="00771040">
            <w:proofErr w:type="spellStart"/>
            <w:r>
              <w:t>ger</w:t>
            </w:r>
            <w:proofErr w:type="spellEnd"/>
            <w:r>
              <w:t xml:space="preserve"> </w:t>
            </w:r>
            <w:proofErr w:type="spellStart"/>
            <w:r>
              <w:t>Schriffte</w:t>
            </w:r>
            <w:proofErr w:type="spellEnd"/>
          </w:p>
        </w:tc>
        <w:tc>
          <w:tcPr>
            <w:tcW w:w="0" w:type="auto"/>
            <w:vAlign w:val="center"/>
            <w:hideMark/>
          </w:tcPr>
          <w:p w14:paraId="5D077F39" w14:textId="77777777" w:rsidR="00771040" w:rsidRDefault="00771040">
            <w:r>
              <w:t xml:space="preserve">Luthers </w:t>
            </w:r>
            <w:proofErr w:type="spellStart"/>
            <w:r>
              <w:t>geschrifft</w:t>
            </w:r>
            <w:proofErr w:type="spellEnd"/>
            <w:r>
              <w:t xml:space="preserve"> man auch </w:t>
            </w:r>
            <w:proofErr w:type="spellStart"/>
            <w:r>
              <w:t>verbrendt</w:t>
            </w:r>
            <w:proofErr w:type="spellEnd"/>
          </w:p>
        </w:tc>
      </w:tr>
      <w:tr w:rsidR="00771040" w14:paraId="06B68B47" w14:textId="77777777" w:rsidTr="00771040">
        <w:trPr>
          <w:tblCellSpacing w:w="15" w:type="dxa"/>
        </w:trPr>
        <w:tc>
          <w:tcPr>
            <w:tcW w:w="0" w:type="auto"/>
            <w:vMerge w:val="restart"/>
            <w:vAlign w:val="center"/>
            <w:hideMark/>
          </w:tcPr>
          <w:p w14:paraId="769812AC" w14:textId="77777777" w:rsidR="00771040" w:rsidRDefault="00771040">
            <w:r>
              <w:t xml:space="preserve">aber </w:t>
            </w:r>
            <w:proofErr w:type="spellStart"/>
            <w:r>
              <w:t>nit</w:t>
            </w:r>
            <w:proofErr w:type="spellEnd"/>
            <w:r>
              <w:t>.</w:t>
            </w:r>
          </w:p>
        </w:tc>
        <w:tc>
          <w:tcPr>
            <w:tcW w:w="0" w:type="auto"/>
            <w:vAlign w:val="center"/>
            <w:hideMark/>
          </w:tcPr>
          <w:p w14:paraId="431138A3" w14:textId="77777777" w:rsidR="00771040" w:rsidRDefault="00771040">
            <w:proofErr w:type="spellStart"/>
            <w:r>
              <w:t>Vnd</w:t>
            </w:r>
            <w:proofErr w:type="spellEnd"/>
            <w:r>
              <w:t xml:space="preserve"> </w:t>
            </w:r>
            <w:proofErr w:type="spellStart"/>
            <w:r>
              <w:t>verbeüt</w:t>
            </w:r>
            <w:proofErr w:type="spellEnd"/>
            <w:r>
              <w:t xml:space="preserve"> </w:t>
            </w:r>
            <w:proofErr w:type="spellStart"/>
            <w:r>
              <w:t>sy</w:t>
            </w:r>
            <w:proofErr w:type="spellEnd"/>
            <w:r>
              <w:t xml:space="preserve"> an manchem end</w:t>
            </w:r>
          </w:p>
        </w:tc>
      </w:tr>
      <w:tr w:rsidR="00771040" w14:paraId="7DD89157" w14:textId="77777777" w:rsidTr="00771040">
        <w:trPr>
          <w:tblCellSpacing w:w="15" w:type="dxa"/>
        </w:trPr>
        <w:tc>
          <w:tcPr>
            <w:tcW w:w="0" w:type="auto"/>
            <w:vMerge/>
            <w:vAlign w:val="center"/>
            <w:hideMark/>
          </w:tcPr>
          <w:p w14:paraId="2409CFE7" w14:textId="77777777" w:rsidR="00771040" w:rsidRDefault="00771040">
            <w:pPr>
              <w:rPr>
                <w:szCs w:val="24"/>
              </w:rPr>
            </w:pPr>
          </w:p>
        </w:tc>
        <w:tc>
          <w:tcPr>
            <w:tcW w:w="0" w:type="auto"/>
            <w:vAlign w:val="center"/>
            <w:hideMark/>
          </w:tcPr>
          <w:p w14:paraId="277991BC" w14:textId="77777777" w:rsidR="00771040" w:rsidRDefault="00771040">
            <w:r>
              <w:t xml:space="preserve">Bey </w:t>
            </w:r>
            <w:proofErr w:type="spellStart"/>
            <w:r>
              <w:t>leyb</w:t>
            </w:r>
            <w:proofErr w:type="spellEnd"/>
            <w:r>
              <w:t xml:space="preserve"> </w:t>
            </w:r>
            <w:proofErr w:type="spellStart"/>
            <w:r>
              <w:t>vnd</w:t>
            </w:r>
            <w:proofErr w:type="spellEnd"/>
            <w:r>
              <w:t xml:space="preserve"> gut </w:t>
            </w:r>
            <w:proofErr w:type="spellStart"/>
            <w:r>
              <w:t>vnd</w:t>
            </w:r>
            <w:proofErr w:type="spellEnd"/>
            <w:r>
              <w:t xml:space="preserve"> bey dem </w:t>
            </w:r>
            <w:proofErr w:type="spellStart"/>
            <w:r>
              <w:t>kopff</w:t>
            </w:r>
            <w:proofErr w:type="spellEnd"/>
          </w:p>
        </w:tc>
      </w:tr>
      <w:tr w:rsidR="00771040" w14:paraId="11C6A7C9" w14:textId="77777777" w:rsidTr="00771040">
        <w:trPr>
          <w:tblCellSpacing w:w="15" w:type="dxa"/>
        </w:trPr>
        <w:tc>
          <w:tcPr>
            <w:tcW w:w="0" w:type="auto"/>
            <w:vMerge/>
            <w:vAlign w:val="center"/>
            <w:hideMark/>
          </w:tcPr>
          <w:p w14:paraId="784CB1B6" w14:textId="77777777" w:rsidR="00771040" w:rsidRDefault="00771040">
            <w:pPr>
              <w:rPr>
                <w:szCs w:val="24"/>
              </w:rPr>
            </w:pPr>
          </w:p>
        </w:tc>
        <w:tc>
          <w:tcPr>
            <w:tcW w:w="0" w:type="auto"/>
            <w:vAlign w:val="center"/>
            <w:hideMark/>
          </w:tcPr>
          <w:p w14:paraId="314A7DBE" w14:textId="77777777" w:rsidR="00771040" w:rsidRDefault="00771040">
            <w:r>
              <w:t xml:space="preserve">Wen man </w:t>
            </w:r>
            <w:proofErr w:type="spellStart"/>
            <w:r>
              <w:t>ergreyfft</w:t>
            </w:r>
            <w:proofErr w:type="spellEnd"/>
            <w:r>
              <w:t xml:space="preserve"> der lest den </w:t>
            </w:r>
            <w:proofErr w:type="spellStart"/>
            <w:r>
              <w:t>schopff</w:t>
            </w:r>
            <w:proofErr w:type="spellEnd"/>
          </w:p>
        </w:tc>
      </w:tr>
      <w:tr w:rsidR="00771040" w14:paraId="31169894" w14:textId="77777777" w:rsidTr="00771040">
        <w:trPr>
          <w:tblCellSpacing w:w="15" w:type="dxa"/>
        </w:trPr>
        <w:tc>
          <w:tcPr>
            <w:tcW w:w="0" w:type="auto"/>
            <w:vMerge/>
            <w:vAlign w:val="center"/>
            <w:hideMark/>
          </w:tcPr>
          <w:p w14:paraId="0D1F819F" w14:textId="77777777" w:rsidR="00771040" w:rsidRDefault="00771040">
            <w:pPr>
              <w:rPr>
                <w:szCs w:val="24"/>
              </w:rPr>
            </w:pPr>
          </w:p>
        </w:tc>
        <w:tc>
          <w:tcPr>
            <w:tcW w:w="0" w:type="auto"/>
            <w:vAlign w:val="center"/>
            <w:hideMark/>
          </w:tcPr>
          <w:p w14:paraId="0CBC5BB3" w14:textId="77777777" w:rsidR="00771040" w:rsidRDefault="00771040">
            <w:r>
              <w:t xml:space="preserve">Oder jagt </w:t>
            </w:r>
            <w:proofErr w:type="spellStart"/>
            <w:r>
              <w:t>jn</w:t>
            </w:r>
            <w:proofErr w:type="spellEnd"/>
            <w:r>
              <w:t xml:space="preserve"> von </w:t>
            </w:r>
            <w:proofErr w:type="spellStart"/>
            <w:r>
              <w:t>weyb</w:t>
            </w:r>
            <w:proofErr w:type="spellEnd"/>
            <w:r>
              <w:t xml:space="preserve"> </w:t>
            </w:r>
            <w:proofErr w:type="spellStart"/>
            <w:r>
              <w:t>vnd</w:t>
            </w:r>
            <w:proofErr w:type="spellEnd"/>
            <w:r>
              <w:t xml:space="preserve"> </w:t>
            </w:r>
            <w:proofErr w:type="spellStart"/>
            <w:r>
              <w:t>kynd</w:t>
            </w:r>
            <w:proofErr w:type="spellEnd"/>
          </w:p>
        </w:tc>
      </w:tr>
      <w:tr w:rsidR="00771040" w14:paraId="3CF6C76F" w14:textId="77777777" w:rsidTr="00771040">
        <w:trPr>
          <w:tblCellSpacing w:w="15" w:type="dxa"/>
        </w:trPr>
        <w:tc>
          <w:tcPr>
            <w:tcW w:w="0" w:type="auto"/>
            <w:vAlign w:val="center"/>
            <w:hideMark/>
          </w:tcPr>
          <w:p w14:paraId="4AE8223B" w14:textId="77777777" w:rsidR="00771040" w:rsidRDefault="00771040">
            <w:r>
              <w:t xml:space="preserve">O </w:t>
            </w:r>
            <w:proofErr w:type="spellStart"/>
            <w:r>
              <w:t>we</w:t>
            </w:r>
            <w:proofErr w:type="spellEnd"/>
            <w:r>
              <w:t xml:space="preserve"> schweig</w:t>
            </w:r>
          </w:p>
        </w:tc>
        <w:tc>
          <w:tcPr>
            <w:tcW w:w="0" w:type="auto"/>
            <w:vAlign w:val="center"/>
            <w:hideMark/>
          </w:tcPr>
          <w:p w14:paraId="467621AD" w14:textId="77777777" w:rsidR="00771040" w:rsidRDefault="00771040">
            <w:r>
              <w:t xml:space="preserve">Das ist des </w:t>
            </w:r>
            <w:proofErr w:type="spellStart"/>
            <w:r>
              <w:t>Endtchrists</w:t>
            </w:r>
            <w:proofErr w:type="spellEnd"/>
            <w:r>
              <w:t xml:space="preserve"> </w:t>
            </w:r>
            <w:proofErr w:type="spellStart"/>
            <w:r>
              <w:t>hoffgesynd</w:t>
            </w:r>
            <w:proofErr w:type="spellEnd"/>
          </w:p>
        </w:tc>
      </w:tr>
      <w:tr w:rsidR="00771040" w14:paraId="7ED8382C" w14:textId="77777777" w:rsidTr="00771040">
        <w:trPr>
          <w:tblCellSpacing w:w="15" w:type="dxa"/>
        </w:trPr>
        <w:tc>
          <w:tcPr>
            <w:tcW w:w="0" w:type="auto"/>
            <w:vAlign w:val="center"/>
            <w:hideMark/>
          </w:tcPr>
          <w:p w14:paraId="624DC224" w14:textId="77777777" w:rsidR="00771040" w:rsidRDefault="00771040">
            <w:r>
              <w:t xml:space="preserve">des ist zu </w:t>
            </w:r>
            <w:proofErr w:type="spellStart"/>
            <w:r>
              <w:t>vil</w:t>
            </w:r>
            <w:proofErr w:type="spellEnd"/>
            <w:r>
              <w:t>.</w:t>
            </w:r>
          </w:p>
        </w:tc>
        <w:tc>
          <w:tcPr>
            <w:tcW w:w="0" w:type="auto"/>
            <w:vAlign w:val="center"/>
            <w:hideMark/>
          </w:tcPr>
          <w:p w14:paraId="5C1DD098" w14:textId="77777777" w:rsidR="00771040" w:rsidRDefault="00771040">
            <w:r>
              <w:t>Christus das alles verkündet hat</w:t>
            </w:r>
          </w:p>
        </w:tc>
      </w:tr>
      <w:tr w:rsidR="00771040" w14:paraId="136B8C08" w14:textId="77777777" w:rsidTr="00771040">
        <w:trPr>
          <w:tblCellSpacing w:w="15" w:type="dxa"/>
        </w:trPr>
        <w:tc>
          <w:tcPr>
            <w:tcW w:w="0" w:type="auto"/>
            <w:vMerge w:val="restart"/>
            <w:vAlign w:val="center"/>
            <w:hideMark/>
          </w:tcPr>
          <w:p w14:paraId="47EFF1D6" w14:textId="77777777" w:rsidR="00771040" w:rsidRDefault="00771040">
            <w:proofErr w:type="spellStart"/>
            <w:r>
              <w:t>Matthei</w:t>
            </w:r>
            <w:proofErr w:type="spellEnd"/>
            <w:r>
              <w:t>. x.</w:t>
            </w:r>
          </w:p>
        </w:tc>
        <w:tc>
          <w:tcPr>
            <w:tcW w:w="0" w:type="auto"/>
            <w:vAlign w:val="center"/>
            <w:hideMark/>
          </w:tcPr>
          <w:p w14:paraId="5B1D7056" w14:textId="77777777" w:rsidR="00771040" w:rsidRDefault="00771040">
            <w:proofErr w:type="spellStart"/>
            <w:r>
              <w:t>Matthei</w:t>
            </w:r>
            <w:proofErr w:type="spellEnd"/>
            <w:r>
              <w:t xml:space="preserve"> am </w:t>
            </w:r>
            <w:proofErr w:type="spellStart"/>
            <w:r>
              <w:t>zehenden</w:t>
            </w:r>
            <w:proofErr w:type="spellEnd"/>
            <w:r>
              <w:t xml:space="preserve"> es </w:t>
            </w:r>
            <w:proofErr w:type="spellStart"/>
            <w:r>
              <w:t>stat</w:t>
            </w:r>
            <w:proofErr w:type="spellEnd"/>
          </w:p>
        </w:tc>
      </w:tr>
      <w:tr w:rsidR="00771040" w14:paraId="5AEB28C0" w14:textId="77777777" w:rsidTr="00771040">
        <w:trPr>
          <w:tblCellSpacing w:w="15" w:type="dxa"/>
        </w:trPr>
        <w:tc>
          <w:tcPr>
            <w:tcW w:w="0" w:type="auto"/>
            <w:vMerge/>
            <w:vAlign w:val="center"/>
            <w:hideMark/>
          </w:tcPr>
          <w:p w14:paraId="1FE7BAE4" w14:textId="77777777" w:rsidR="00771040" w:rsidRDefault="00771040">
            <w:pPr>
              <w:rPr>
                <w:szCs w:val="24"/>
              </w:rPr>
            </w:pPr>
          </w:p>
        </w:tc>
        <w:tc>
          <w:tcPr>
            <w:tcW w:w="0" w:type="auto"/>
            <w:vAlign w:val="center"/>
            <w:hideMark/>
          </w:tcPr>
          <w:p w14:paraId="17F98835" w14:textId="77777777" w:rsidR="00771040" w:rsidRDefault="00771040">
            <w:proofErr w:type="spellStart"/>
            <w:r>
              <w:t>Nembr</w:t>
            </w:r>
            <w:proofErr w:type="spellEnd"/>
            <w:r>
              <w:t xml:space="preserve"> war ich send euch wie die schaffe</w:t>
            </w:r>
          </w:p>
        </w:tc>
      </w:tr>
      <w:tr w:rsidR="00771040" w14:paraId="5254BF16" w14:textId="77777777" w:rsidTr="00771040">
        <w:trPr>
          <w:tblCellSpacing w:w="15" w:type="dxa"/>
        </w:trPr>
        <w:tc>
          <w:tcPr>
            <w:tcW w:w="0" w:type="auto"/>
            <w:vMerge/>
            <w:vAlign w:val="center"/>
            <w:hideMark/>
          </w:tcPr>
          <w:p w14:paraId="0A87433E" w14:textId="77777777" w:rsidR="00771040" w:rsidRDefault="00771040">
            <w:pPr>
              <w:rPr>
                <w:szCs w:val="24"/>
              </w:rPr>
            </w:pPr>
          </w:p>
        </w:tc>
        <w:tc>
          <w:tcPr>
            <w:tcW w:w="0" w:type="auto"/>
            <w:vAlign w:val="center"/>
            <w:hideMark/>
          </w:tcPr>
          <w:p w14:paraId="022B4DCF" w14:textId="77777777" w:rsidR="00771040" w:rsidRDefault="00771040">
            <w:r>
              <w:t xml:space="preserve">Mitten </w:t>
            </w:r>
            <w:proofErr w:type="spellStart"/>
            <w:r>
              <w:t>vnder</w:t>
            </w:r>
            <w:proofErr w:type="spellEnd"/>
            <w:r>
              <w:t xml:space="preserve"> der </w:t>
            </w:r>
            <w:proofErr w:type="spellStart"/>
            <w:r>
              <w:t>wolffe</w:t>
            </w:r>
            <w:proofErr w:type="spellEnd"/>
            <w:r>
              <w:t xml:space="preserve"> </w:t>
            </w:r>
            <w:proofErr w:type="spellStart"/>
            <w:r>
              <w:t>hauffe</w:t>
            </w:r>
            <w:proofErr w:type="spellEnd"/>
          </w:p>
        </w:tc>
      </w:tr>
      <w:tr w:rsidR="00771040" w14:paraId="7C096891" w14:textId="77777777" w:rsidTr="00771040">
        <w:trPr>
          <w:tblCellSpacing w:w="15" w:type="dxa"/>
        </w:trPr>
        <w:tc>
          <w:tcPr>
            <w:tcW w:w="0" w:type="auto"/>
            <w:vMerge/>
            <w:vAlign w:val="center"/>
            <w:hideMark/>
          </w:tcPr>
          <w:p w14:paraId="18339460" w14:textId="77777777" w:rsidR="00771040" w:rsidRDefault="00771040">
            <w:pPr>
              <w:rPr>
                <w:szCs w:val="24"/>
              </w:rPr>
            </w:pPr>
          </w:p>
        </w:tc>
        <w:tc>
          <w:tcPr>
            <w:tcW w:w="0" w:type="auto"/>
            <w:vAlign w:val="center"/>
            <w:hideMark/>
          </w:tcPr>
          <w:p w14:paraId="0DCFE824" w14:textId="77777777" w:rsidR="00771040" w:rsidRDefault="00771040">
            <w:proofErr w:type="spellStart"/>
            <w:r>
              <w:t>Darumb</w:t>
            </w:r>
            <w:proofErr w:type="spellEnd"/>
            <w:r>
              <w:t xml:space="preserve"> </w:t>
            </w:r>
            <w:proofErr w:type="spellStart"/>
            <w:r>
              <w:t>seyt</w:t>
            </w:r>
            <w:proofErr w:type="spellEnd"/>
            <w:r>
              <w:t xml:space="preserve"> wie die schlangen klug</w:t>
            </w:r>
          </w:p>
        </w:tc>
      </w:tr>
      <w:tr w:rsidR="00771040" w14:paraId="33BD73F1" w14:textId="77777777" w:rsidTr="00771040">
        <w:trPr>
          <w:tblCellSpacing w:w="15" w:type="dxa"/>
        </w:trPr>
        <w:tc>
          <w:tcPr>
            <w:tcW w:w="0" w:type="auto"/>
            <w:vMerge/>
            <w:vAlign w:val="center"/>
            <w:hideMark/>
          </w:tcPr>
          <w:p w14:paraId="0FFD8B6C" w14:textId="77777777" w:rsidR="00771040" w:rsidRDefault="00771040">
            <w:pPr>
              <w:rPr>
                <w:szCs w:val="24"/>
              </w:rPr>
            </w:pPr>
          </w:p>
        </w:tc>
        <w:tc>
          <w:tcPr>
            <w:tcW w:w="0" w:type="auto"/>
            <w:vAlign w:val="center"/>
            <w:hideMark/>
          </w:tcPr>
          <w:p w14:paraId="0CDA74BF" w14:textId="77777777" w:rsidR="00771040" w:rsidRDefault="00771040">
            <w:proofErr w:type="spellStart"/>
            <w:r>
              <w:t>Vnd</w:t>
            </w:r>
            <w:proofErr w:type="spellEnd"/>
            <w:r>
              <w:t xml:space="preserve"> wie die tauben on betrug</w:t>
            </w:r>
          </w:p>
        </w:tc>
      </w:tr>
      <w:tr w:rsidR="00771040" w14:paraId="3143FE03" w14:textId="77777777" w:rsidTr="00771040">
        <w:trPr>
          <w:tblCellSpacing w:w="15" w:type="dxa"/>
        </w:trPr>
        <w:tc>
          <w:tcPr>
            <w:tcW w:w="0" w:type="auto"/>
            <w:vMerge/>
            <w:vAlign w:val="center"/>
            <w:hideMark/>
          </w:tcPr>
          <w:p w14:paraId="0615B301" w14:textId="77777777" w:rsidR="00771040" w:rsidRDefault="00771040">
            <w:pPr>
              <w:rPr>
                <w:szCs w:val="24"/>
              </w:rPr>
            </w:pPr>
          </w:p>
        </w:tc>
        <w:tc>
          <w:tcPr>
            <w:tcW w:w="0" w:type="auto"/>
            <w:vAlign w:val="center"/>
            <w:hideMark/>
          </w:tcPr>
          <w:p w14:paraId="0980E7A9" w14:textId="77777777" w:rsidR="00771040" w:rsidRDefault="00771040">
            <w:proofErr w:type="spellStart"/>
            <w:r>
              <w:t>Vnd</w:t>
            </w:r>
            <w:proofErr w:type="spellEnd"/>
            <w:r>
              <w:t xml:space="preserve"> </w:t>
            </w:r>
            <w:proofErr w:type="spellStart"/>
            <w:r>
              <w:t>hüt</w:t>
            </w:r>
            <w:proofErr w:type="spellEnd"/>
            <w:r>
              <w:t xml:space="preserve"> euch vor den </w:t>
            </w:r>
            <w:proofErr w:type="spellStart"/>
            <w:r>
              <w:t>menschen</w:t>
            </w:r>
            <w:proofErr w:type="spellEnd"/>
            <w:r>
              <w:t xml:space="preserve"> </w:t>
            </w:r>
            <w:proofErr w:type="spellStart"/>
            <w:r>
              <w:t>sye</w:t>
            </w:r>
            <w:proofErr w:type="spellEnd"/>
          </w:p>
        </w:tc>
      </w:tr>
      <w:tr w:rsidR="00771040" w14:paraId="468EEDCE" w14:textId="77777777" w:rsidTr="00771040">
        <w:trPr>
          <w:tblCellSpacing w:w="15" w:type="dxa"/>
        </w:trPr>
        <w:tc>
          <w:tcPr>
            <w:tcW w:w="0" w:type="auto"/>
            <w:vMerge/>
            <w:vAlign w:val="center"/>
            <w:hideMark/>
          </w:tcPr>
          <w:p w14:paraId="187474BC" w14:textId="77777777" w:rsidR="00771040" w:rsidRDefault="00771040">
            <w:pPr>
              <w:rPr>
                <w:szCs w:val="24"/>
              </w:rPr>
            </w:pPr>
          </w:p>
        </w:tc>
        <w:tc>
          <w:tcPr>
            <w:tcW w:w="0" w:type="auto"/>
            <w:vAlign w:val="center"/>
            <w:hideMark/>
          </w:tcPr>
          <w:p w14:paraId="46AF1A40" w14:textId="77777777" w:rsidR="00771040" w:rsidRDefault="00771040">
            <w:proofErr w:type="spellStart"/>
            <w:r>
              <w:t>Wern</w:t>
            </w:r>
            <w:proofErr w:type="spellEnd"/>
            <w:r>
              <w:t xml:space="preserve"> euch </w:t>
            </w:r>
            <w:proofErr w:type="spellStart"/>
            <w:r>
              <w:t>vber</w:t>
            </w:r>
            <w:proofErr w:type="spellEnd"/>
            <w:r>
              <w:t xml:space="preserve"> antworten </w:t>
            </w:r>
            <w:proofErr w:type="spellStart"/>
            <w:r>
              <w:t>ye</w:t>
            </w:r>
            <w:proofErr w:type="spellEnd"/>
          </w:p>
        </w:tc>
      </w:tr>
      <w:tr w:rsidR="00771040" w14:paraId="6FF7700B" w14:textId="77777777" w:rsidTr="00771040">
        <w:trPr>
          <w:tblCellSpacing w:w="15" w:type="dxa"/>
        </w:trPr>
        <w:tc>
          <w:tcPr>
            <w:tcW w:w="0" w:type="auto"/>
            <w:vMerge/>
            <w:vAlign w:val="center"/>
            <w:hideMark/>
          </w:tcPr>
          <w:p w14:paraId="7445C888" w14:textId="77777777" w:rsidR="00771040" w:rsidRDefault="00771040">
            <w:pPr>
              <w:rPr>
                <w:szCs w:val="24"/>
              </w:rPr>
            </w:pPr>
          </w:p>
        </w:tc>
        <w:tc>
          <w:tcPr>
            <w:tcW w:w="0" w:type="auto"/>
            <w:vAlign w:val="center"/>
            <w:hideMark/>
          </w:tcPr>
          <w:p w14:paraId="342AFB4C" w14:textId="77777777" w:rsidR="00771040" w:rsidRDefault="00771040">
            <w:r>
              <w:t xml:space="preserve">Für </w:t>
            </w:r>
            <w:proofErr w:type="spellStart"/>
            <w:r>
              <w:t>jre</w:t>
            </w:r>
            <w:proofErr w:type="spellEnd"/>
            <w:r>
              <w:t xml:space="preserve"> </w:t>
            </w:r>
            <w:proofErr w:type="spellStart"/>
            <w:r>
              <w:t>Rathewser</w:t>
            </w:r>
            <w:proofErr w:type="spellEnd"/>
            <w:r>
              <w:t xml:space="preserve"> </w:t>
            </w:r>
            <w:proofErr w:type="spellStart"/>
            <w:r>
              <w:t>vnd</w:t>
            </w:r>
            <w:proofErr w:type="spellEnd"/>
            <w:r>
              <w:t xml:space="preserve"> den</w:t>
            </w:r>
          </w:p>
        </w:tc>
      </w:tr>
      <w:tr w:rsidR="00771040" w14:paraId="37D9FB53" w14:textId="77777777" w:rsidTr="00771040">
        <w:trPr>
          <w:tblCellSpacing w:w="15" w:type="dxa"/>
        </w:trPr>
        <w:tc>
          <w:tcPr>
            <w:tcW w:w="0" w:type="auto"/>
            <w:vMerge/>
            <w:vAlign w:val="center"/>
            <w:hideMark/>
          </w:tcPr>
          <w:p w14:paraId="0292433F" w14:textId="77777777" w:rsidR="00771040" w:rsidRDefault="00771040">
            <w:pPr>
              <w:rPr>
                <w:szCs w:val="24"/>
              </w:rPr>
            </w:pPr>
          </w:p>
        </w:tc>
        <w:tc>
          <w:tcPr>
            <w:tcW w:w="0" w:type="auto"/>
            <w:vAlign w:val="center"/>
            <w:hideMark/>
          </w:tcPr>
          <w:p w14:paraId="402A7512" w14:textId="77777777" w:rsidR="00771040" w:rsidRDefault="00771040">
            <w:r>
              <w:t xml:space="preserve">Euch </w:t>
            </w:r>
            <w:proofErr w:type="spellStart"/>
            <w:r>
              <w:t>gayseln</w:t>
            </w:r>
            <w:proofErr w:type="spellEnd"/>
            <w:r>
              <w:t xml:space="preserve"> in </w:t>
            </w:r>
            <w:proofErr w:type="spellStart"/>
            <w:r>
              <w:t>jren</w:t>
            </w:r>
            <w:proofErr w:type="spellEnd"/>
            <w:r>
              <w:t xml:space="preserve"> schulen</w:t>
            </w:r>
          </w:p>
        </w:tc>
      </w:tr>
      <w:tr w:rsidR="00771040" w14:paraId="7E6FC20F" w14:textId="77777777" w:rsidTr="00771040">
        <w:trPr>
          <w:tblCellSpacing w:w="15" w:type="dxa"/>
        </w:trPr>
        <w:tc>
          <w:tcPr>
            <w:tcW w:w="0" w:type="auto"/>
            <w:vMerge/>
            <w:vAlign w:val="center"/>
            <w:hideMark/>
          </w:tcPr>
          <w:p w14:paraId="408B6A15" w14:textId="77777777" w:rsidR="00771040" w:rsidRDefault="00771040">
            <w:pPr>
              <w:rPr>
                <w:szCs w:val="24"/>
              </w:rPr>
            </w:pPr>
          </w:p>
        </w:tc>
        <w:tc>
          <w:tcPr>
            <w:tcW w:w="0" w:type="auto"/>
            <w:vAlign w:val="center"/>
            <w:hideMark/>
          </w:tcPr>
          <w:p w14:paraId="3F7173AE" w14:textId="77777777" w:rsidR="00771040" w:rsidRDefault="00771040">
            <w:proofErr w:type="spellStart"/>
            <w:r>
              <w:t>Vnd</w:t>
            </w:r>
            <w:proofErr w:type="spellEnd"/>
            <w:r>
              <w:t xml:space="preserve"> werden euch für Fürsten </w:t>
            </w:r>
            <w:proofErr w:type="spellStart"/>
            <w:r>
              <w:t>Künge</w:t>
            </w:r>
            <w:proofErr w:type="spellEnd"/>
          </w:p>
        </w:tc>
      </w:tr>
      <w:tr w:rsidR="00771040" w14:paraId="7E7E5DA3" w14:textId="77777777" w:rsidTr="00771040">
        <w:trPr>
          <w:tblCellSpacing w:w="15" w:type="dxa"/>
        </w:trPr>
        <w:tc>
          <w:tcPr>
            <w:tcW w:w="0" w:type="auto"/>
            <w:vMerge/>
            <w:vAlign w:val="center"/>
            <w:hideMark/>
          </w:tcPr>
          <w:p w14:paraId="2074B036" w14:textId="77777777" w:rsidR="00771040" w:rsidRDefault="00771040">
            <w:pPr>
              <w:rPr>
                <w:szCs w:val="24"/>
              </w:rPr>
            </w:pPr>
          </w:p>
        </w:tc>
        <w:tc>
          <w:tcPr>
            <w:tcW w:w="0" w:type="auto"/>
            <w:vAlign w:val="center"/>
            <w:hideMark/>
          </w:tcPr>
          <w:p w14:paraId="3798DDB6" w14:textId="77777777" w:rsidR="00771040" w:rsidRDefault="00771040">
            <w:proofErr w:type="spellStart"/>
            <w:r>
              <w:t>Vmb</w:t>
            </w:r>
            <w:proofErr w:type="spellEnd"/>
            <w:r>
              <w:t xml:space="preserve"> mein willen gefangen bringe</w:t>
            </w:r>
          </w:p>
        </w:tc>
      </w:tr>
      <w:tr w:rsidR="00771040" w14:paraId="1C9341A4" w14:textId="77777777" w:rsidTr="00771040">
        <w:trPr>
          <w:tblCellSpacing w:w="15" w:type="dxa"/>
        </w:trPr>
        <w:tc>
          <w:tcPr>
            <w:tcW w:w="0" w:type="auto"/>
            <w:vMerge/>
            <w:vAlign w:val="center"/>
            <w:hideMark/>
          </w:tcPr>
          <w:p w14:paraId="50DB4434" w14:textId="77777777" w:rsidR="00771040" w:rsidRDefault="00771040">
            <w:pPr>
              <w:rPr>
                <w:szCs w:val="24"/>
              </w:rPr>
            </w:pPr>
          </w:p>
        </w:tc>
        <w:tc>
          <w:tcPr>
            <w:tcW w:w="0" w:type="auto"/>
            <w:vAlign w:val="center"/>
            <w:hideMark/>
          </w:tcPr>
          <w:p w14:paraId="06D460D3" w14:textId="77777777" w:rsidR="00771040" w:rsidRDefault="00771040">
            <w:r>
              <w:t xml:space="preserve">Dann sorgt nichts was </w:t>
            </w:r>
            <w:proofErr w:type="spellStart"/>
            <w:r>
              <w:t>jr</w:t>
            </w:r>
            <w:proofErr w:type="spellEnd"/>
            <w:r>
              <w:t xml:space="preserve"> </w:t>
            </w:r>
            <w:proofErr w:type="spellStart"/>
            <w:r>
              <w:t>redel</w:t>
            </w:r>
            <w:proofErr w:type="spellEnd"/>
            <w:r>
              <w:t xml:space="preserve"> </w:t>
            </w:r>
            <w:proofErr w:type="spellStart"/>
            <w:r>
              <w:t>wölt</w:t>
            </w:r>
            <w:proofErr w:type="spellEnd"/>
          </w:p>
        </w:tc>
      </w:tr>
      <w:tr w:rsidR="00771040" w14:paraId="6C1ED837" w14:textId="77777777" w:rsidTr="00771040">
        <w:trPr>
          <w:tblCellSpacing w:w="15" w:type="dxa"/>
        </w:trPr>
        <w:tc>
          <w:tcPr>
            <w:tcW w:w="0" w:type="auto"/>
            <w:vMerge/>
            <w:vAlign w:val="center"/>
            <w:hideMark/>
          </w:tcPr>
          <w:p w14:paraId="5849F2E3" w14:textId="77777777" w:rsidR="00771040" w:rsidRDefault="00771040">
            <w:pPr>
              <w:rPr>
                <w:szCs w:val="24"/>
              </w:rPr>
            </w:pPr>
          </w:p>
        </w:tc>
        <w:tc>
          <w:tcPr>
            <w:tcW w:w="0" w:type="auto"/>
            <w:vAlign w:val="center"/>
            <w:hideMark/>
          </w:tcPr>
          <w:p w14:paraId="27F7E527" w14:textId="77777777" w:rsidR="00771040" w:rsidRDefault="00771040">
            <w:r>
              <w:t xml:space="preserve">Es </w:t>
            </w:r>
            <w:proofErr w:type="spellStart"/>
            <w:r>
              <w:t>wirt</w:t>
            </w:r>
            <w:proofErr w:type="spellEnd"/>
            <w:r>
              <w:t xml:space="preserve"> euch geben was </w:t>
            </w:r>
            <w:proofErr w:type="spellStart"/>
            <w:r>
              <w:t>jr</w:t>
            </w:r>
            <w:proofErr w:type="spellEnd"/>
            <w:r>
              <w:t xml:space="preserve"> </w:t>
            </w:r>
            <w:proofErr w:type="spellStart"/>
            <w:r>
              <w:t>sölt</w:t>
            </w:r>
            <w:proofErr w:type="spellEnd"/>
          </w:p>
        </w:tc>
      </w:tr>
      <w:tr w:rsidR="00771040" w14:paraId="6BDFDD41" w14:textId="77777777" w:rsidTr="00771040">
        <w:trPr>
          <w:tblCellSpacing w:w="15" w:type="dxa"/>
        </w:trPr>
        <w:tc>
          <w:tcPr>
            <w:tcW w:w="0" w:type="auto"/>
            <w:vMerge/>
            <w:vAlign w:val="center"/>
            <w:hideMark/>
          </w:tcPr>
          <w:p w14:paraId="7659A805" w14:textId="77777777" w:rsidR="00771040" w:rsidRDefault="00771040">
            <w:pPr>
              <w:rPr>
                <w:szCs w:val="24"/>
              </w:rPr>
            </w:pPr>
          </w:p>
        </w:tc>
        <w:tc>
          <w:tcPr>
            <w:tcW w:w="0" w:type="auto"/>
            <w:vAlign w:val="center"/>
            <w:hideMark/>
          </w:tcPr>
          <w:p w14:paraId="688FB356" w14:textId="77777777" w:rsidR="00771040" w:rsidRDefault="00771040">
            <w:r>
              <w:t xml:space="preserve">Reden durch </w:t>
            </w:r>
            <w:proofErr w:type="spellStart"/>
            <w:r>
              <w:t>eweres</w:t>
            </w:r>
            <w:proofErr w:type="spellEnd"/>
            <w:r>
              <w:t xml:space="preserve"> </w:t>
            </w:r>
            <w:proofErr w:type="spellStart"/>
            <w:r>
              <w:t>vatters</w:t>
            </w:r>
            <w:proofErr w:type="spellEnd"/>
            <w:r>
              <w:t xml:space="preserve"> </w:t>
            </w:r>
            <w:proofErr w:type="spellStart"/>
            <w:r>
              <w:t>gayst</w:t>
            </w:r>
            <w:proofErr w:type="spellEnd"/>
          </w:p>
        </w:tc>
      </w:tr>
      <w:tr w:rsidR="00771040" w14:paraId="303A7BE2" w14:textId="77777777" w:rsidTr="00771040">
        <w:trPr>
          <w:tblCellSpacing w:w="15" w:type="dxa"/>
        </w:trPr>
        <w:tc>
          <w:tcPr>
            <w:tcW w:w="0" w:type="auto"/>
            <w:vMerge/>
            <w:vAlign w:val="center"/>
            <w:hideMark/>
          </w:tcPr>
          <w:p w14:paraId="0637FFDA" w14:textId="77777777" w:rsidR="00771040" w:rsidRDefault="00771040">
            <w:pPr>
              <w:rPr>
                <w:szCs w:val="24"/>
              </w:rPr>
            </w:pPr>
          </w:p>
        </w:tc>
        <w:tc>
          <w:tcPr>
            <w:tcW w:w="0" w:type="auto"/>
            <w:vAlign w:val="center"/>
            <w:hideMark/>
          </w:tcPr>
          <w:p w14:paraId="2D5EFDC7" w14:textId="77777777" w:rsidR="00771040" w:rsidRDefault="00771040">
            <w:r>
              <w:t xml:space="preserve">Ain </w:t>
            </w:r>
            <w:proofErr w:type="spellStart"/>
            <w:r>
              <w:t>freünd</w:t>
            </w:r>
            <w:proofErr w:type="spellEnd"/>
            <w:r>
              <w:t xml:space="preserve"> gern andern </w:t>
            </w:r>
            <w:proofErr w:type="spellStart"/>
            <w:r>
              <w:t>wirt</w:t>
            </w:r>
            <w:proofErr w:type="spellEnd"/>
            <w:r>
              <w:t xml:space="preserve"> </w:t>
            </w:r>
            <w:proofErr w:type="spellStart"/>
            <w:r>
              <w:t>erbayst</w:t>
            </w:r>
            <w:proofErr w:type="spellEnd"/>
          </w:p>
        </w:tc>
      </w:tr>
      <w:tr w:rsidR="00771040" w14:paraId="376520EF" w14:textId="77777777" w:rsidTr="00771040">
        <w:trPr>
          <w:tblCellSpacing w:w="15" w:type="dxa"/>
        </w:trPr>
        <w:tc>
          <w:tcPr>
            <w:tcW w:w="0" w:type="auto"/>
            <w:vMerge/>
            <w:vAlign w:val="center"/>
            <w:hideMark/>
          </w:tcPr>
          <w:p w14:paraId="4EAF569B" w14:textId="77777777" w:rsidR="00771040" w:rsidRDefault="00771040">
            <w:pPr>
              <w:rPr>
                <w:szCs w:val="24"/>
              </w:rPr>
            </w:pPr>
          </w:p>
        </w:tc>
        <w:tc>
          <w:tcPr>
            <w:tcW w:w="0" w:type="auto"/>
            <w:vAlign w:val="center"/>
            <w:hideMark/>
          </w:tcPr>
          <w:p w14:paraId="379A596B" w14:textId="77777777" w:rsidR="00771040" w:rsidRDefault="00771040">
            <w:proofErr w:type="spellStart"/>
            <w:r>
              <w:t>Vnd</w:t>
            </w:r>
            <w:proofErr w:type="spellEnd"/>
            <w:r>
              <w:t xml:space="preserve"> </w:t>
            </w:r>
            <w:proofErr w:type="spellStart"/>
            <w:r>
              <w:t>jm</w:t>
            </w:r>
            <w:proofErr w:type="spellEnd"/>
            <w:r>
              <w:t xml:space="preserve"> den todt an </w:t>
            </w:r>
            <w:proofErr w:type="spellStart"/>
            <w:r>
              <w:t>helffen</w:t>
            </w:r>
            <w:proofErr w:type="spellEnd"/>
            <w:r>
              <w:t xml:space="preserve"> </w:t>
            </w:r>
            <w:proofErr w:type="spellStart"/>
            <w:r>
              <w:t>than</w:t>
            </w:r>
            <w:proofErr w:type="spellEnd"/>
          </w:p>
        </w:tc>
      </w:tr>
      <w:tr w:rsidR="00771040" w14:paraId="07104485" w14:textId="77777777" w:rsidTr="00771040">
        <w:trPr>
          <w:tblCellSpacing w:w="15" w:type="dxa"/>
        </w:trPr>
        <w:tc>
          <w:tcPr>
            <w:tcW w:w="0" w:type="auto"/>
            <w:vMerge/>
            <w:vAlign w:val="center"/>
            <w:hideMark/>
          </w:tcPr>
          <w:p w14:paraId="3DAD3A1B" w14:textId="77777777" w:rsidR="00771040" w:rsidRDefault="00771040">
            <w:pPr>
              <w:rPr>
                <w:szCs w:val="24"/>
              </w:rPr>
            </w:pPr>
          </w:p>
        </w:tc>
        <w:tc>
          <w:tcPr>
            <w:tcW w:w="0" w:type="auto"/>
            <w:vAlign w:val="center"/>
            <w:hideMark/>
          </w:tcPr>
          <w:p w14:paraId="399AEA03" w14:textId="77777777" w:rsidR="00771040" w:rsidRDefault="00771040">
            <w:proofErr w:type="spellStart"/>
            <w:r>
              <w:t>Ir</w:t>
            </w:r>
            <w:proofErr w:type="spellEnd"/>
            <w:r>
              <w:t xml:space="preserve"> </w:t>
            </w:r>
            <w:proofErr w:type="spellStart"/>
            <w:r>
              <w:t>werdt</w:t>
            </w:r>
            <w:proofErr w:type="spellEnd"/>
            <w:r>
              <w:t xml:space="preserve"> gehaßt von </w:t>
            </w:r>
            <w:proofErr w:type="spellStart"/>
            <w:r>
              <w:t>yederman</w:t>
            </w:r>
            <w:proofErr w:type="spellEnd"/>
          </w:p>
        </w:tc>
      </w:tr>
      <w:tr w:rsidR="00771040" w14:paraId="22E32A11" w14:textId="77777777" w:rsidTr="00771040">
        <w:trPr>
          <w:tblCellSpacing w:w="15" w:type="dxa"/>
        </w:trPr>
        <w:tc>
          <w:tcPr>
            <w:tcW w:w="0" w:type="auto"/>
            <w:vMerge/>
            <w:vAlign w:val="center"/>
            <w:hideMark/>
          </w:tcPr>
          <w:p w14:paraId="1621441D" w14:textId="77777777" w:rsidR="00771040" w:rsidRDefault="00771040">
            <w:pPr>
              <w:rPr>
                <w:szCs w:val="24"/>
              </w:rPr>
            </w:pPr>
          </w:p>
        </w:tc>
        <w:tc>
          <w:tcPr>
            <w:tcW w:w="0" w:type="auto"/>
            <w:vAlign w:val="center"/>
            <w:hideMark/>
          </w:tcPr>
          <w:p w14:paraId="153EBCF1" w14:textId="77777777" w:rsidR="00771040" w:rsidRDefault="00771040">
            <w:proofErr w:type="spellStart"/>
            <w:r>
              <w:t>Vmd</w:t>
            </w:r>
            <w:proofErr w:type="spellEnd"/>
            <w:r>
              <w:t xml:space="preserve"> willen meines namens </w:t>
            </w:r>
            <w:proofErr w:type="spellStart"/>
            <w:r>
              <w:t>haylig</w:t>
            </w:r>
            <w:proofErr w:type="spellEnd"/>
          </w:p>
        </w:tc>
      </w:tr>
      <w:tr w:rsidR="00771040" w14:paraId="71EDC817" w14:textId="77777777" w:rsidTr="00771040">
        <w:trPr>
          <w:tblCellSpacing w:w="15" w:type="dxa"/>
        </w:trPr>
        <w:tc>
          <w:tcPr>
            <w:tcW w:w="0" w:type="auto"/>
            <w:vMerge/>
            <w:vAlign w:val="center"/>
            <w:hideMark/>
          </w:tcPr>
          <w:p w14:paraId="7FD190B5" w14:textId="77777777" w:rsidR="00771040" w:rsidRDefault="00771040">
            <w:pPr>
              <w:rPr>
                <w:szCs w:val="24"/>
              </w:rPr>
            </w:pPr>
          </w:p>
        </w:tc>
        <w:tc>
          <w:tcPr>
            <w:tcW w:w="0" w:type="auto"/>
            <w:vAlign w:val="center"/>
            <w:hideMark/>
          </w:tcPr>
          <w:p w14:paraId="25A97B59" w14:textId="77777777" w:rsidR="00771040" w:rsidRDefault="00771040">
            <w:r>
              <w:t xml:space="preserve">Wer an das end </w:t>
            </w:r>
            <w:proofErr w:type="spellStart"/>
            <w:r>
              <w:t>verhart</w:t>
            </w:r>
            <w:proofErr w:type="spellEnd"/>
            <w:r>
              <w:t xml:space="preserve"> </w:t>
            </w:r>
            <w:proofErr w:type="spellStart"/>
            <w:r>
              <w:t>wirdt</w:t>
            </w:r>
            <w:proofErr w:type="spellEnd"/>
            <w:r>
              <w:t xml:space="preserve"> </w:t>
            </w:r>
            <w:proofErr w:type="spellStart"/>
            <w:r>
              <w:t>seilig</w:t>
            </w:r>
            <w:proofErr w:type="spellEnd"/>
          </w:p>
        </w:tc>
      </w:tr>
      <w:tr w:rsidR="00771040" w14:paraId="6FA638BF" w14:textId="77777777" w:rsidTr="00771040">
        <w:trPr>
          <w:tblCellSpacing w:w="15" w:type="dxa"/>
        </w:trPr>
        <w:tc>
          <w:tcPr>
            <w:tcW w:w="0" w:type="auto"/>
            <w:vMerge/>
            <w:vAlign w:val="center"/>
            <w:hideMark/>
          </w:tcPr>
          <w:p w14:paraId="4A22147D" w14:textId="77777777" w:rsidR="00771040" w:rsidRDefault="00771040">
            <w:pPr>
              <w:rPr>
                <w:szCs w:val="24"/>
              </w:rPr>
            </w:pPr>
          </w:p>
        </w:tc>
        <w:tc>
          <w:tcPr>
            <w:tcW w:w="0" w:type="auto"/>
            <w:vAlign w:val="center"/>
            <w:hideMark/>
          </w:tcPr>
          <w:p w14:paraId="1878DC40" w14:textId="77777777" w:rsidR="00771040" w:rsidRDefault="00771040">
            <w:r>
              <w:t xml:space="preserve">Verfolgt man euch von </w:t>
            </w:r>
            <w:proofErr w:type="spellStart"/>
            <w:r>
              <w:t>ainer4</w:t>
            </w:r>
            <w:proofErr w:type="spellEnd"/>
            <w:r>
              <w:t xml:space="preserve"> </w:t>
            </w:r>
            <w:proofErr w:type="spellStart"/>
            <w:r>
              <w:t>stat</w:t>
            </w:r>
            <w:proofErr w:type="spellEnd"/>
          </w:p>
        </w:tc>
      </w:tr>
      <w:tr w:rsidR="00771040" w14:paraId="0B8AF295" w14:textId="77777777" w:rsidTr="00771040">
        <w:trPr>
          <w:tblCellSpacing w:w="15" w:type="dxa"/>
        </w:trPr>
        <w:tc>
          <w:tcPr>
            <w:tcW w:w="0" w:type="auto"/>
            <w:vMerge/>
            <w:vAlign w:val="center"/>
            <w:hideMark/>
          </w:tcPr>
          <w:p w14:paraId="56DBEBC0" w14:textId="77777777" w:rsidR="00771040" w:rsidRDefault="00771040">
            <w:pPr>
              <w:rPr>
                <w:szCs w:val="24"/>
              </w:rPr>
            </w:pPr>
          </w:p>
        </w:tc>
        <w:tc>
          <w:tcPr>
            <w:tcW w:w="0" w:type="auto"/>
            <w:vAlign w:val="center"/>
            <w:hideMark/>
          </w:tcPr>
          <w:p w14:paraId="4DF00209" w14:textId="77777777" w:rsidR="00771040" w:rsidRDefault="00771040">
            <w:r>
              <w:t xml:space="preserve">So ziehen in </w:t>
            </w:r>
            <w:proofErr w:type="spellStart"/>
            <w:r>
              <w:t>ain</w:t>
            </w:r>
            <w:proofErr w:type="spellEnd"/>
            <w:r>
              <w:t xml:space="preserve"> andre </w:t>
            </w:r>
            <w:proofErr w:type="spellStart"/>
            <w:r>
              <w:t>drat</w:t>
            </w:r>
            <w:proofErr w:type="spellEnd"/>
          </w:p>
        </w:tc>
      </w:tr>
      <w:tr w:rsidR="00771040" w14:paraId="47F89C19" w14:textId="77777777" w:rsidTr="00771040">
        <w:trPr>
          <w:tblCellSpacing w:w="15" w:type="dxa"/>
        </w:trPr>
        <w:tc>
          <w:tcPr>
            <w:tcW w:w="0" w:type="auto"/>
            <w:vMerge w:val="restart"/>
            <w:vAlign w:val="center"/>
            <w:hideMark/>
          </w:tcPr>
          <w:p w14:paraId="6C88F367" w14:textId="77777777" w:rsidR="00771040" w:rsidRDefault="00771040">
            <w:r>
              <w:t>Johannis. xv</w:t>
            </w:r>
          </w:p>
        </w:tc>
        <w:tc>
          <w:tcPr>
            <w:tcW w:w="0" w:type="auto"/>
            <w:vAlign w:val="center"/>
            <w:hideMark/>
          </w:tcPr>
          <w:p w14:paraId="5CEE95E0" w14:textId="77777777" w:rsidR="00771040" w:rsidRDefault="00771040">
            <w:r>
              <w:t xml:space="preserve">Auch </w:t>
            </w:r>
            <w:proofErr w:type="spellStart"/>
            <w:r>
              <w:t>kumpt</w:t>
            </w:r>
            <w:proofErr w:type="spellEnd"/>
            <w:r>
              <w:t xml:space="preserve"> die </w:t>
            </w:r>
            <w:proofErr w:type="spellStart"/>
            <w:r>
              <w:t>zeyt</w:t>
            </w:r>
            <w:proofErr w:type="spellEnd"/>
            <w:r>
              <w:t xml:space="preserve"> </w:t>
            </w:r>
            <w:proofErr w:type="spellStart"/>
            <w:r>
              <w:t>vnd</w:t>
            </w:r>
            <w:proofErr w:type="spellEnd"/>
            <w:r>
              <w:t xml:space="preserve"> wer euch tot</w:t>
            </w:r>
          </w:p>
        </w:tc>
      </w:tr>
      <w:tr w:rsidR="00771040" w14:paraId="4C1A5BA9" w14:textId="77777777" w:rsidTr="00771040">
        <w:trPr>
          <w:tblCellSpacing w:w="15" w:type="dxa"/>
        </w:trPr>
        <w:tc>
          <w:tcPr>
            <w:tcW w:w="0" w:type="auto"/>
            <w:vMerge/>
            <w:vAlign w:val="center"/>
            <w:hideMark/>
          </w:tcPr>
          <w:p w14:paraId="2789503D" w14:textId="77777777" w:rsidR="00771040" w:rsidRDefault="00771040">
            <w:pPr>
              <w:rPr>
                <w:szCs w:val="24"/>
              </w:rPr>
            </w:pPr>
          </w:p>
        </w:tc>
        <w:tc>
          <w:tcPr>
            <w:tcW w:w="0" w:type="auto"/>
            <w:vAlign w:val="center"/>
            <w:hideMark/>
          </w:tcPr>
          <w:p w14:paraId="59D7EFE0" w14:textId="77777777" w:rsidR="00771040" w:rsidRDefault="00771040">
            <w:proofErr w:type="spellStart"/>
            <w:r>
              <w:t>Wirdt</w:t>
            </w:r>
            <w:proofErr w:type="spellEnd"/>
            <w:r>
              <w:t xml:space="preserve"> </w:t>
            </w:r>
            <w:proofErr w:type="spellStart"/>
            <w:r>
              <w:t>main</w:t>
            </w:r>
            <w:proofErr w:type="spellEnd"/>
            <w:r>
              <w:t xml:space="preserve"> er diene damit </w:t>
            </w:r>
            <w:proofErr w:type="spellStart"/>
            <w:r>
              <w:t>got</w:t>
            </w:r>
            <w:proofErr w:type="spellEnd"/>
          </w:p>
        </w:tc>
      </w:tr>
      <w:tr w:rsidR="00771040" w14:paraId="3EC78A5D" w14:textId="77777777" w:rsidTr="00771040">
        <w:trPr>
          <w:tblCellSpacing w:w="15" w:type="dxa"/>
        </w:trPr>
        <w:tc>
          <w:tcPr>
            <w:tcW w:w="0" w:type="auto"/>
            <w:vMerge/>
            <w:vAlign w:val="center"/>
            <w:hideMark/>
          </w:tcPr>
          <w:p w14:paraId="2A3B42D4" w14:textId="77777777" w:rsidR="00771040" w:rsidRDefault="00771040">
            <w:pPr>
              <w:rPr>
                <w:szCs w:val="24"/>
              </w:rPr>
            </w:pPr>
          </w:p>
        </w:tc>
        <w:tc>
          <w:tcPr>
            <w:tcW w:w="0" w:type="auto"/>
            <w:vAlign w:val="center"/>
            <w:hideMark/>
          </w:tcPr>
          <w:p w14:paraId="3E7F9017" w14:textId="77777777" w:rsidR="00771040" w:rsidRDefault="00771040">
            <w:proofErr w:type="spellStart"/>
            <w:r>
              <w:t>Fürcht</w:t>
            </w:r>
            <w:proofErr w:type="spellEnd"/>
            <w:r>
              <w:t xml:space="preserve"> die </w:t>
            </w:r>
            <w:proofErr w:type="spellStart"/>
            <w:r>
              <w:t>nit</w:t>
            </w:r>
            <w:proofErr w:type="spellEnd"/>
            <w:r>
              <w:t xml:space="preserve"> die euch den </w:t>
            </w:r>
            <w:proofErr w:type="spellStart"/>
            <w:r>
              <w:t>leyb</w:t>
            </w:r>
            <w:proofErr w:type="spellEnd"/>
            <w:r>
              <w:t xml:space="preserve"> tödten</w:t>
            </w:r>
          </w:p>
        </w:tc>
      </w:tr>
      <w:tr w:rsidR="00771040" w14:paraId="065DC852" w14:textId="77777777" w:rsidTr="00771040">
        <w:trPr>
          <w:tblCellSpacing w:w="15" w:type="dxa"/>
        </w:trPr>
        <w:tc>
          <w:tcPr>
            <w:tcW w:w="0" w:type="auto"/>
            <w:vMerge/>
            <w:vAlign w:val="center"/>
            <w:hideMark/>
          </w:tcPr>
          <w:p w14:paraId="0813DA9F" w14:textId="77777777" w:rsidR="00771040" w:rsidRDefault="00771040">
            <w:pPr>
              <w:rPr>
                <w:szCs w:val="24"/>
              </w:rPr>
            </w:pPr>
          </w:p>
        </w:tc>
        <w:tc>
          <w:tcPr>
            <w:tcW w:w="0" w:type="auto"/>
            <w:vAlign w:val="center"/>
            <w:hideMark/>
          </w:tcPr>
          <w:p w14:paraId="7CB6A827" w14:textId="77777777" w:rsidR="00771040" w:rsidRDefault="00771040">
            <w:r>
              <w:t xml:space="preserve">Der </w:t>
            </w:r>
            <w:proofErr w:type="spellStart"/>
            <w:r>
              <w:t>seel</w:t>
            </w:r>
            <w:proofErr w:type="spellEnd"/>
            <w:r>
              <w:t xml:space="preserve"> </w:t>
            </w:r>
            <w:proofErr w:type="spellStart"/>
            <w:r>
              <w:t>künnen</w:t>
            </w:r>
            <w:proofErr w:type="spellEnd"/>
            <w:r>
              <w:t xml:space="preserve"> </w:t>
            </w:r>
            <w:proofErr w:type="spellStart"/>
            <w:r>
              <w:t>sy</w:t>
            </w:r>
            <w:proofErr w:type="spellEnd"/>
            <w:r>
              <w:t xml:space="preserve"> </w:t>
            </w:r>
            <w:proofErr w:type="spellStart"/>
            <w:r>
              <w:t>nit</w:t>
            </w:r>
            <w:proofErr w:type="spellEnd"/>
            <w:r>
              <w:t xml:space="preserve"> </w:t>
            </w:r>
            <w:proofErr w:type="spellStart"/>
            <w:r>
              <w:t>genötten</w:t>
            </w:r>
            <w:proofErr w:type="spellEnd"/>
          </w:p>
        </w:tc>
      </w:tr>
      <w:tr w:rsidR="00771040" w14:paraId="69761826" w14:textId="77777777" w:rsidTr="00771040">
        <w:trPr>
          <w:tblCellSpacing w:w="15" w:type="dxa"/>
        </w:trPr>
        <w:tc>
          <w:tcPr>
            <w:tcW w:w="0" w:type="auto"/>
            <w:vMerge/>
            <w:vAlign w:val="center"/>
            <w:hideMark/>
          </w:tcPr>
          <w:p w14:paraId="56DAB7D9" w14:textId="77777777" w:rsidR="00771040" w:rsidRDefault="00771040">
            <w:pPr>
              <w:rPr>
                <w:szCs w:val="24"/>
              </w:rPr>
            </w:pPr>
          </w:p>
        </w:tc>
        <w:tc>
          <w:tcPr>
            <w:tcW w:w="0" w:type="auto"/>
            <w:vAlign w:val="center"/>
            <w:hideMark/>
          </w:tcPr>
          <w:p w14:paraId="1FCBD34E" w14:textId="77777777" w:rsidR="00771040" w:rsidRDefault="00771040">
            <w:proofErr w:type="spellStart"/>
            <w:r>
              <w:t>Ir</w:t>
            </w:r>
            <w:proofErr w:type="spellEnd"/>
            <w:r>
              <w:t xml:space="preserve"> Christen </w:t>
            </w:r>
            <w:proofErr w:type="spellStart"/>
            <w:r>
              <w:t>merckt</w:t>
            </w:r>
            <w:proofErr w:type="spellEnd"/>
            <w:r>
              <w:t xml:space="preserve"> die </w:t>
            </w:r>
            <w:proofErr w:type="spellStart"/>
            <w:r>
              <w:t>trostling</w:t>
            </w:r>
            <w:proofErr w:type="spellEnd"/>
            <w:r>
              <w:t xml:space="preserve"> </w:t>
            </w:r>
            <w:proofErr w:type="spellStart"/>
            <w:r>
              <w:t>wort</w:t>
            </w:r>
            <w:proofErr w:type="spellEnd"/>
          </w:p>
        </w:tc>
      </w:tr>
      <w:tr w:rsidR="00771040" w14:paraId="126DB5D5" w14:textId="77777777" w:rsidTr="00771040">
        <w:trPr>
          <w:tblCellSpacing w:w="15" w:type="dxa"/>
        </w:trPr>
        <w:tc>
          <w:tcPr>
            <w:tcW w:w="0" w:type="auto"/>
            <w:vMerge/>
            <w:vAlign w:val="center"/>
            <w:hideMark/>
          </w:tcPr>
          <w:p w14:paraId="72894836" w14:textId="77777777" w:rsidR="00771040" w:rsidRDefault="00771040">
            <w:pPr>
              <w:rPr>
                <w:szCs w:val="24"/>
              </w:rPr>
            </w:pPr>
          </w:p>
        </w:tc>
        <w:tc>
          <w:tcPr>
            <w:tcW w:w="0" w:type="auto"/>
            <w:vAlign w:val="center"/>
            <w:hideMark/>
          </w:tcPr>
          <w:p w14:paraId="17A43ABA" w14:textId="77777777" w:rsidR="00771040" w:rsidRDefault="00771040">
            <w:r>
              <w:t xml:space="preserve">So man euch </w:t>
            </w:r>
            <w:proofErr w:type="spellStart"/>
            <w:r>
              <w:t>fächt</w:t>
            </w:r>
            <w:proofErr w:type="spellEnd"/>
            <w:r>
              <w:t xml:space="preserve"> hie oder dort</w:t>
            </w:r>
          </w:p>
        </w:tc>
      </w:tr>
      <w:tr w:rsidR="00771040" w14:paraId="56ED0241" w14:textId="77777777" w:rsidTr="00771040">
        <w:trPr>
          <w:tblCellSpacing w:w="15" w:type="dxa"/>
        </w:trPr>
        <w:tc>
          <w:tcPr>
            <w:tcW w:w="0" w:type="auto"/>
            <w:vMerge/>
            <w:vAlign w:val="center"/>
            <w:hideMark/>
          </w:tcPr>
          <w:p w14:paraId="15E57211" w14:textId="77777777" w:rsidR="00771040" w:rsidRDefault="00771040">
            <w:pPr>
              <w:rPr>
                <w:szCs w:val="24"/>
              </w:rPr>
            </w:pPr>
          </w:p>
        </w:tc>
        <w:tc>
          <w:tcPr>
            <w:tcW w:w="0" w:type="auto"/>
            <w:vAlign w:val="center"/>
            <w:hideMark/>
          </w:tcPr>
          <w:p w14:paraId="1E55A6CE" w14:textId="77777777" w:rsidR="00771040" w:rsidRDefault="00771040">
            <w:proofErr w:type="spellStart"/>
            <w:r>
              <w:t>Lat</w:t>
            </w:r>
            <w:proofErr w:type="spellEnd"/>
            <w:r>
              <w:t xml:space="preserve"> euch </w:t>
            </w:r>
            <w:proofErr w:type="spellStart"/>
            <w:r>
              <w:t>kain</w:t>
            </w:r>
            <w:proofErr w:type="spellEnd"/>
            <w:r>
              <w:t xml:space="preserve"> </w:t>
            </w:r>
            <w:proofErr w:type="spellStart"/>
            <w:r>
              <w:t>Tyranney</w:t>
            </w:r>
            <w:proofErr w:type="spellEnd"/>
            <w:r>
              <w:t xml:space="preserve"> </w:t>
            </w:r>
            <w:proofErr w:type="spellStart"/>
            <w:r>
              <w:t>abtreyben</w:t>
            </w:r>
            <w:proofErr w:type="spellEnd"/>
          </w:p>
        </w:tc>
      </w:tr>
      <w:tr w:rsidR="00771040" w14:paraId="10060905" w14:textId="77777777" w:rsidTr="00771040">
        <w:trPr>
          <w:tblCellSpacing w:w="15" w:type="dxa"/>
        </w:trPr>
        <w:tc>
          <w:tcPr>
            <w:tcW w:w="0" w:type="auto"/>
            <w:vMerge/>
            <w:vAlign w:val="center"/>
            <w:hideMark/>
          </w:tcPr>
          <w:p w14:paraId="5D7C5426" w14:textId="77777777" w:rsidR="00771040" w:rsidRDefault="00771040">
            <w:pPr>
              <w:rPr>
                <w:szCs w:val="24"/>
              </w:rPr>
            </w:pPr>
          </w:p>
        </w:tc>
        <w:tc>
          <w:tcPr>
            <w:tcW w:w="0" w:type="auto"/>
            <w:vAlign w:val="center"/>
            <w:hideMark/>
          </w:tcPr>
          <w:p w14:paraId="05B51C29" w14:textId="77777777" w:rsidR="00771040" w:rsidRDefault="00771040">
            <w:r>
              <w:t xml:space="preserve">Thut bey dem </w:t>
            </w:r>
            <w:proofErr w:type="spellStart"/>
            <w:r>
              <w:t>wort</w:t>
            </w:r>
            <w:proofErr w:type="spellEnd"/>
            <w:r>
              <w:t xml:space="preserve"> </w:t>
            </w:r>
            <w:proofErr w:type="spellStart"/>
            <w:r>
              <w:t>gottes</w:t>
            </w:r>
            <w:proofErr w:type="spellEnd"/>
            <w:r>
              <w:t xml:space="preserve"> </w:t>
            </w:r>
            <w:proofErr w:type="spellStart"/>
            <w:r>
              <w:t>beleyben</w:t>
            </w:r>
            <w:proofErr w:type="spellEnd"/>
          </w:p>
        </w:tc>
      </w:tr>
      <w:tr w:rsidR="00771040" w14:paraId="347DF607" w14:textId="77777777" w:rsidTr="00771040">
        <w:trPr>
          <w:tblCellSpacing w:w="15" w:type="dxa"/>
        </w:trPr>
        <w:tc>
          <w:tcPr>
            <w:tcW w:w="0" w:type="auto"/>
            <w:vMerge w:val="restart"/>
            <w:vAlign w:val="center"/>
            <w:hideMark/>
          </w:tcPr>
          <w:p w14:paraId="5294BA2A" w14:textId="77777777" w:rsidR="00771040" w:rsidRDefault="00771040">
            <w:r>
              <w:t>Genesis. i.</w:t>
            </w:r>
          </w:p>
        </w:tc>
        <w:tc>
          <w:tcPr>
            <w:tcW w:w="0" w:type="auto"/>
            <w:vAlign w:val="center"/>
            <w:hideMark/>
          </w:tcPr>
          <w:p w14:paraId="2EB6C3B0" w14:textId="77777777" w:rsidR="00771040" w:rsidRDefault="00771040">
            <w:r>
              <w:t xml:space="preserve">Verlasset </w:t>
            </w:r>
            <w:proofErr w:type="spellStart"/>
            <w:r>
              <w:t>ee</w:t>
            </w:r>
            <w:proofErr w:type="spellEnd"/>
            <w:r>
              <w:t xml:space="preserve"> </w:t>
            </w:r>
            <w:proofErr w:type="spellStart"/>
            <w:r>
              <w:t>leyb</w:t>
            </w:r>
            <w:proofErr w:type="spellEnd"/>
            <w:r>
              <w:t xml:space="preserve"> </w:t>
            </w:r>
            <w:proofErr w:type="spellStart"/>
            <w:r>
              <w:t>vnde</w:t>
            </w:r>
            <w:proofErr w:type="spellEnd"/>
            <w:r>
              <w:t xml:space="preserve"> gut</w:t>
            </w:r>
          </w:p>
        </w:tc>
      </w:tr>
      <w:tr w:rsidR="00771040" w14:paraId="68582F19" w14:textId="77777777" w:rsidTr="00771040">
        <w:trPr>
          <w:tblCellSpacing w:w="15" w:type="dxa"/>
        </w:trPr>
        <w:tc>
          <w:tcPr>
            <w:tcW w:w="0" w:type="auto"/>
            <w:vMerge/>
            <w:vAlign w:val="center"/>
            <w:hideMark/>
          </w:tcPr>
          <w:p w14:paraId="5F544222" w14:textId="77777777" w:rsidR="00771040" w:rsidRDefault="00771040">
            <w:pPr>
              <w:rPr>
                <w:szCs w:val="24"/>
              </w:rPr>
            </w:pPr>
          </w:p>
        </w:tc>
        <w:tc>
          <w:tcPr>
            <w:tcW w:w="0" w:type="auto"/>
            <w:vAlign w:val="center"/>
            <w:hideMark/>
          </w:tcPr>
          <w:p w14:paraId="3E79F927" w14:textId="77777777" w:rsidR="00771040" w:rsidRDefault="00771040">
            <w:r>
              <w:t xml:space="preserve">Es </w:t>
            </w:r>
            <w:proofErr w:type="spellStart"/>
            <w:r>
              <w:t>wirdt</w:t>
            </w:r>
            <w:proofErr w:type="spellEnd"/>
            <w:r>
              <w:t xml:space="preserve"> noch schreyen Abels </w:t>
            </w:r>
            <w:proofErr w:type="spellStart"/>
            <w:r>
              <w:t>blut</w:t>
            </w:r>
            <w:proofErr w:type="spellEnd"/>
          </w:p>
        </w:tc>
      </w:tr>
      <w:tr w:rsidR="00771040" w14:paraId="61376489" w14:textId="77777777" w:rsidTr="00771040">
        <w:trPr>
          <w:tblCellSpacing w:w="15" w:type="dxa"/>
        </w:trPr>
        <w:tc>
          <w:tcPr>
            <w:tcW w:w="0" w:type="auto"/>
            <w:vMerge/>
            <w:vAlign w:val="center"/>
            <w:hideMark/>
          </w:tcPr>
          <w:p w14:paraId="1A13BB6F" w14:textId="77777777" w:rsidR="00771040" w:rsidRDefault="00771040">
            <w:pPr>
              <w:rPr>
                <w:szCs w:val="24"/>
              </w:rPr>
            </w:pPr>
          </w:p>
        </w:tc>
        <w:tc>
          <w:tcPr>
            <w:tcW w:w="0" w:type="auto"/>
            <w:vAlign w:val="center"/>
            <w:hideMark/>
          </w:tcPr>
          <w:p w14:paraId="020A53A4" w14:textId="77777777" w:rsidR="00771040" w:rsidRDefault="00771040">
            <w:proofErr w:type="spellStart"/>
            <w:r>
              <w:t>Vber</w:t>
            </w:r>
            <w:proofErr w:type="spellEnd"/>
            <w:r>
              <w:t xml:space="preserve"> </w:t>
            </w:r>
            <w:proofErr w:type="spellStart"/>
            <w:r>
              <w:t>Chayn</w:t>
            </w:r>
            <w:proofErr w:type="spellEnd"/>
            <w:r>
              <w:t xml:space="preserve"> am </w:t>
            </w:r>
            <w:proofErr w:type="spellStart"/>
            <w:r>
              <w:t>jungsten</w:t>
            </w:r>
            <w:proofErr w:type="spellEnd"/>
            <w:r>
              <w:t xml:space="preserve"> tag</w:t>
            </w:r>
          </w:p>
        </w:tc>
      </w:tr>
      <w:tr w:rsidR="00771040" w14:paraId="485E006B" w14:textId="77777777" w:rsidTr="00771040">
        <w:trPr>
          <w:tblCellSpacing w:w="15" w:type="dxa"/>
        </w:trPr>
        <w:tc>
          <w:tcPr>
            <w:tcW w:w="0" w:type="auto"/>
            <w:vMerge/>
            <w:vAlign w:val="center"/>
            <w:hideMark/>
          </w:tcPr>
          <w:p w14:paraId="2518D130" w14:textId="77777777" w:rsidR="00771040" w:rsidRDefault="00771040">
            <w:pPr>
              <w:rPr>
                <w:szCs w:val="24"/>
              </w:rPr>
            </w:pPr>
          </w:p>
        </w:tc>
        <w:tc>
          <w:tcPr>
            <w:tcW w:w="0" w:type="auto"/>
            <w:vAlign w:val="center"/>
            <w:hideMark/>
          </w:tcPr>
          <w:p w14:paraId="441DDAC1" w14:textId="77777777" w:rsidR="00771040" w:rsidRDefault="00771040">
            <w:proofErr w:type="spellStart"/>
            <w:r>
              <w:t>Lat</w:t>
            </w:r>
            <w:proofErr w:type="spellEnd"/>
            <w:r>
              <w:t xml:space="preserve"> morden was nur morden mag</w:t>
            </w:r>
          </w:p>
        </w:tc>
      </w:tr>
      <w:tr w:rsidR="00771040" w14:paraId="6C851A47" w14:textId="77777777" w:rsidTr="00771040">
        <w:trPr>
          <w:tblCellSpacing w:w="15" w:type="dxa"/>
        </w:trPr>
        <w:tc>
          <w:tcPr>
            <w:tcW w:w="0" w:type="auto"/>
            <w:vMerge/>
            <w:vAlign w:val="center"/>
            <w:hideMark/>
          </w:tcPr>
          <w:p w14:paraId="5942EEB3" w14:textId="77777777" w:rsidR="00771040" w:rsidRDefault="00771040">
            <w:pPr>
              <w:rPr>
                <w:szCs w:val="24"/>
              </w:rPr>
            </w:pPr>
          </w:p>
        </w:tc>
        <w:tc>
          <w:tcPr>
            <w:tcW w:w="0" w:type="auto"/>
            <w:vAlign w:val="center"/>
            <w:hideMark/>
          </w:tcPr>
          <w:p w14:paraId="77CC1D18" w14:textId="77777777" w:rsidR="00771040" w:rsidRDefault="00771040">
            <w:r>
              <w:t xml:space="preserve">Es </w:t>
            </w:r>
            <w:proofErr w:type="spellStart"/>
            <w:r>
              <w:t>wirdt</w:t>
            </w:r>
            <w:proofErr w:type="spellEnd"/>
            <w:r>
              <w:t xml:space="preserve"> dock kommen an das end</w:t>
            </w:r>
          </w:p>
        </w:tc>
      </w:tr>
      <w:tr w:rsidR="00771040" w14:paraId="1AAC9A4B" w14:textId="77777777" w:rsidTr="00771040">
        <w:trPr>
          <w:tblCellSpacing w:w="15" w:type="dxa"/>
        </w:trPr>
        <w:tc>
          <w:tcPr>
            <w:tcW w:w="0" w:type="auto"/>
            <w:vMerge/>
            <w:vAlign w:val="center"/>
            <w:hideMark/>
          </w:tcPr>
          <w:p w14:paraId="494DF9AC" w14:textId="77777777" w:rsidR="00771040" w:rsidRDefault="00771040">
            <w:pPr>
              <w:rPr>
                <w:szCs w:val="24"/>
              </w:rPr>
            </w:pPr>
          </w:p>
        </w:tc>
        <w:tc>
          <w:tcPr>
            <w:tcW w:w="0" w:type="auto"/>
            <w:vAlign w:val="center"/>
            <w:hideMark/>
          </w:tcPr>
          <w:p w14:paraId="4F701A45" w14:textId="77777777" w:rsidR="00771040" w:rsidRDefault="00771040">
            <w:r>
              <w:t xml:space="preserve">Des waren </w:t>
            </w:r>
            <w:proofErr w:type="spellStart"/>
            <w:r>
              <w:t>Endtchrists</w:t>
            </w:r>
            <w:proofErr w:type="spellEnd"/>
            <w:r>
              <w:t xml:space="preserve"> </w:t>
            </w:r>
            <w:proofErr w:type="spellStart"/>
            <w:r>
              <w:t>regiment</w:t>
            </w:r>
            <w:proofErr w:type="spellEnd"/>
          </w:p>
        </w:tc>
      </w:tr>
      <w:tr w:rsidR="00771040" w14:paraId="64C1A2D0" w14:textId="77777777" w:rsidTr="00771040">
        <w:trPr>
          <w:tblCellSpacing w:w="15" w:type="dxa"/>
        </w:trPr>
        <w:tc>
          <w:tcPr>
            <w:tcW w:w="0" w:type="auto"/>
            <w:vMerge w:val="restart"/>
            <w:vAlign w:val="center"/>
            <w:hideMark/>
          </w:tcPr>
          <w:p w14:paraId="6AA7DED3" w14:textId="77777777" w:rsidR="00771040" w:rsidRDefault="00771040">
            <w:proofErr w:type="spellStart"/>
            <w:r>
              <w:t>Apocal</w:t>
            </w:r>
            <w:proofErr w:type="spellEnd"/>
            <w:r>
              <w:t xml:space="preserve">. </w:t>
            </w:r>
            <w:proofErr w:type="spellStart"/>
            <w:r>
              <w:t>xviij</w:t>
            </w:r>
            <w:proofErr w:type="spellEnd"/>
            <w:r>
              <w:t>.</w:t>
            </w:r>
          </w:p>
        </w:tc>
        <w:tc>
          <w:tcPr>
            <w:tcW w:w="0" w:type="auto"/>
            <w:vAlign w:val="center"/>
            <w:hideMark/>
          </w:tcPr>
          <w:p w14:paraId="451C2B9B" w14:textId="77777777" w:rsidR="00771040" w:rsidRDefault="00771040">
            <w:proofErr w:type="spellStart"/>
            <w:r>
              <w:t>Apocalipsis</w:t>
            </w:r>
            <w:proofErr w:type="spellEnd"/>
            <w:r>
              <w:t xml:space="preserve"> stät es hell</w:t>
            </w:r>
          </w:p>
        </w:tc>
      </w:tr>
      <w:tr w:rsidR="00771040" w14:paraId="43411F37" w14:textId="77777777" w:rsidTr="00771040">
        <w:trPr>
          <w:tblCellSpacing w:w="15" w:type="dxa"/>
        </w:trPr>
        <w:tc>
          <w:tcPr>
            <w:tcW w:w="0" w:type="auto"/>
            <w:vMerge/>
            <w:vAlign w:val="center"/>
            <w:hideMark/>
          </w:tcPr>
          <w:p w14:paraId="738FE6AB" w14:textId="77777777" w:rsidR="00771040" w:rsidRDefault="00771040">
            <w:pPr>
              <w:rPr>
                <w:szCs w:val="24"/>
              </w:rPr>
            </w:pPr>
          </w:p>
        </w:tc>
        <w:tc>
          <w:tcPr>
            <w:tcW w:w="0" w:type="auto"/>
            <w:vAlign w:val="center"/>
            <w:hideMark/>
          </w:tcPr>
          <w:p w14:paraId="7291178B" w14:textId="77777777" w:rsidR="00771040" w:rsidRDefault="00771040">
            <w:r>
              <w:t xml:space="preserve">Am </w:t>
            </w:r>
            <w:proofErr w:type="spellStart"/>
            <w:r>
              <w:t>achtzehenden</w:t>
            </w:r>
            <w:proofErr w:type="spellEnd"/>
            <w:r>
              <w:t xml:space="preserve"> </w:t>
            </w:r>
            <w:proofErr w:type="spellStart"/>
            <w:r>
              <w:t>Capitell</w:t>
            </w:r>
            <w:proofErr w:type="spellEnd"/>
            <w:r>
              <w:t xml:space="preserve"> </w:t>
            </w:r>
          </w:p>
        </w:tc>
      </w:tr>
      <w:tr w:rsidR="00771040" w14:paraId="60F17F60" w14:textId="77777777" w:rsidTr="00771040">
        <w:trPr>
          <w:tblCellSpacing w:w="15" w:type="dxa"/>
        </w:trPr>
        <w:tc>
          <w:tcPr>
            <w:tcW w:w="0" w:type="auto"/>
            <w:vMerge/>
            <w:vAlign w:val="center"/>
            <w:hideMark/>
          </w:tcPr>
          <w:p w14:paraId="3457543A" w14:textId="77777777" w:rsidR="00771040" w:rsidRDefault="00771040">
            <w:pPr>
              <w:rPr>
                <w:szCs w:val="24"/>
              </w:rPr>
            </w:pPr>
          </w:p>
        </w:tc>
        <w:tc>
          <w:tcPr>
            <w:tcW w:w="0" w:type="auto"/>
            <w:vAlign w:val="center"/>
            <w:hideMark/>
          </w:tcPr>
          <w:p w14:paraId="15470758" w14:textId="77777777" w:rsidR="00771040" w:rsidRDefault="00771040">
            <w:proofErr w:type="spellStart"/>
            <w:r>
              <w:t>Schreyt</w:t>
            </w:r>
            <w:proofErr w:type="spellEnd"/>
            <w:r>
              <w:t xml:space="preserve"> der </w:t>
            </w:r>
            <w:proofErr w:type="spellStart"/>
            <w:r>
              <w:t>engel</w:t>
            </w:r>
            <w:proofErr w:type="spellEnd"/>
            <w:r>
              <w:t xml:space="preserve"> mit </w:t>
            </w:r>
            <w:proofErr w:type="spellStart"/>
            <w:r>
              <w:t>lauttem</w:t>
            </w:r>
            <w:proofErr w:type="spellEnd"/>
            <w:r>
              <w:t xml:space="preserve"> schallen</w:t>
            </w:r>
          </w:p>
        </w:tc>
      </w:tr>
      <w:tr w:rsidR="00771040" w14:paraId="228241A7" w14:textId="77777777" w:rsidTr="00771040">
        <w:trPr>
          <w:tblCellSpacing w:w="15" w:type="dxa"/>
        </w:trPr>
        <w:tc>
          <w:tcPr>
            <w:tcW w:w="0" w:type="auto"/>
            <w:vMerge/>
            <w:vAlign w:val="center"/>
            <w:hideMark/>
          </w:tcPr>
          <w:p w14:paraId="2BB07FDC" w14:textId="77777777" w:rsidR="00771040" w:rsidRDefault="00771040">
            <w:pPr>
              <w:rPr>
                <w:szCs w:val="24"/>
              </w:rPr>
            </w:pPr>
          </w:p>
        </w:tc>
        <w:tc>
          <w:tcPr>
            <w:tcW w:w="0" w:type="auto"/>
            <w:vAlign w:val="center"/>
            <w:hideMark/>
          </w:tcPr>
          <w:p w14:paraId="2D25E9AC" w14:textId="77777777" w:rsidR="00771040" w:rsidRDefault="00771040">
            <w:proofErr w:type="spellStart"/>
            <w:r>
              <w:t>Twaymal</w:t>
            </w:r>
            <w:proofErr w:type="spellEnd"/>
            <w:r>
              <w:t xml:space="preserve"> </w:t>
            </w:r>
            <w:proofErr w:type="spellStart"/>
            <w:r>
              <w:t>Babilo</w:t>
            </w:r>
            <w:proofErr w:type="spellEnd"/>
            <w:r>
              <w:t xml:space="preserve"> ist gefallen</w:t>
            </w:r>
          </w:p>
        </w:tc>
      </w:tr>
      <w:tr w:rsidR="00771040" w14:paraId="2EAF1449" w14:textId="77777777" w:rsidTr="00771040">
        <w:trPr>
          <w:tblCellSpacing w:w="15" w:type="dxa"/>
        </w:trPr>
        <w:tc>
          <w:tcPr>
            <w:tcW w:w="0" w:type="auto"/>
            <w:vAlign w:val="center"/>
            <w:hideMark/>
          </w:tcPr>
          <w:p w14:paraId="7A1D7928" w14:textId="77777777" w:rsidR="00771040" w:rsidRDefault="00771040">
            <w:r>
              <w:t xml:space="preserve">Der </w:t>
            </w:r>
            <w:proofErr w:type="spellStart"/>
            <w:r>
              <w:t>Curtisa</w:t>
            </w:r>
            <w:proofErr w:type="spellEnd"/>
            <w:r>
              <w:t>-</w:t>
            </w:r>
          </w:p>
        </w:tc>
        <w:tc>
          <w:tcPr>
            <w:tcW w:w="0" w:type="auto"/>
            <w:vAlign w:val="center"/>
            <w:hideMark/>
          </w:tcPr>
          <w:p w14:paraId="57BDFD66" w14:textId="77777777" w:rsidR="00771040" w:rsidRDefault="00771040">
            <w:r>
              <w:t xml:space="preserve">Ain </w:t>
            </w:r>
            <w:proofErr w:type="spellStart"/>
            <w:r>
              <w:t>behawsung</w:t>
            </w:r>
            <w:proofErr w:type="spellEnd"/>
            <w:r>
              <w:t xml:space="preserve"> der </w:t>
            </w:r>
            <w:proofErr w:type="spellStart"/>
            <w:r>
              <w:t>Teüffel</w:t>
            </w:r>
            <w:proofErr w:type="spellEnd"/>
            <w:r>
              <w:t xml:space="preserve"> </w:t>
            </w:r>
            <w:proofErr w:type="spellStart"/>
            <w:r>
              <w:t>woren</w:t>
            </w:r>
            <w:proofErr w:type="spellEnd"/>
          </w:p>
        </w:tc>
      </w:tr>
      <w:tr w:rsidR="00771040" w14:paraId="7C0575C7" w14:textId="77777777" w:rsidTr="00771040">
        <w:trPr>
          <w:tblCellSpacing w:w="15" w:type="dxa"/>
        </w:trPr>
        <w:tc>
          <w:tcPr>
            <w:tcW w:w="0" w:type="auto"/>
            <w:vAlign w:val="center"/>
            <w:hideMark/>
          </w:tcPr>
          <w:p w14:paraId="0DAA1362" w14:textId="77777777" w:rsidR="00771040" w:rsidRDefault="00771040">
            <w:proofErr w:type="spellStart"/>
            <w:r>
              <w:t>nen</w:t>
            </w:r>
            <w:proofErr w:type="spellEnd"/>
            <w:r>
              <w:t xml:space="preserve"> </w:t>
            </w:r>
            <w:proofErr w:type="spellStart"/>
            <w:r>
              <w:t>mitisampt</w:t>
            </w:r>
            <w:proofErr w:type="spellEnd"/>
          </w:p>
        </w:tc>
        <w:tc>
          <w:tcPr>
            <w:tcW w:w="0" w:type="auto"/>
            <w:vAlign w:val="center"/>
            <w:hideMark/>
          </w:tcPr>
          <w:p w14:paraId="50B6486E" w14:textId="77777777" w:rsidR="00771040" w:rsidRDefault="00771040">
            <w:r>
              <w:t xml:space="preserve">Wann von dem </w:t>
            </w:r>
            <w:proofErr w:type="spellStart"/>
            <w:r>
              <w:t>weyn</w:t>
            </w:r>
            <w:proofErr w:type="spellEnd"/>
            <w:r>
              <w:t xml:space="preserve"> des </w:t>
            </w:r>
            <w:proofErr w:type="spellStart"/>
            <w:r>
              <w:t>grymmen</w:t>
            </w:r>
            <w:proofErr w:type="spellEnd"/>
            <w:r>
              <w:t xml:space="preserve"> </w:t>
            </w:r>
            <w:proofErr w:type="spellStart"/>
            <w:r>
              <w:t>zoren</w:t>
            </w:r>
            <w:proofErr w:type="spellEnd"/>
          </w:p>
        </w:tc>
      </w:tr>
      <w:tr w:rsidR="00771040" w14:paraId="77A532DA" w14:textId="77777777" w:rsidTr="00771040">
        <w:trPr>
          <w:tblCellSpacing w:w="15" w:type="dxa"/>
        </w:trPr>
        <w:tc>
          <w:tcPr>
            <w:tcW w:w="0" w:type="auto"/>
            <w:vAlign w:val="center"/>
            <w:hideMark/>
          </w:tcPr>
          <w:p w14:paraId="788460FB" w14:textId="77777777" w:rsidR="00771040" w:rsidRDefault="00771040">
            <w:r>
              <w:t xml:space="preserve">dem </w:t>
            </w:r>
            <w:proofErr w:type="spellStart"/>
            <w:r>
              <w:t>Römi</w:t>
            </w:r>
            <w:proofErr w:type="spellEnd"/>
            <w:r>
              <w:t>-</w:t>
            </w:r>
          </w:p>
        </w:tc>
        <w:tc>
          <w:tcPr>
            <w:tcW w:w="0" w:type="auto"/>
            <w:vAlign w:val="center"/>
            <w:hideMark/>
          </w:tcPr>
          <w:p w14:paraId="0989699C" w14:textId="77777777" w:rsidR="00771040" w:rsidRDefault="00771040">
            <w:proofErr w:type="spellStart"/>
            <w:r>
              <w:t>Ir</w:t>
            </w:r>
            <w:proofErr w:type="spellEnd"/>
            <w:r>
              <w:t xml:space="preserve"> </w:t>
            </w:r>
            <w:proofErr w:type="spellStart"/>
            <w:r>
              <w:t>vnkeüsch</w:t>
            </w:r>
            <w:proofErr w:type="spellEnd"/>
            <w:r>
              <w:t xml:space="preserve"> </w:t>
            </w:r>
            <w:proofErr w:type="spellStart"/>
            <w:r>
              <w:t>hond</w:t>
            </w:r>
            <w:proofErr w:type="spellEnd"/>
            <w:r>
              <w:t xml:space="preserve"> all Hayden </w:t>
            </w:r>
            <w:proofErr w:type="spellStart"/>
            <w:r>
              <w:t>druncken</w:t>
            </w:r>
            <w:proofErr w:type="spellEnd"/>
          </w:p>
        </w:tc>
      </w:tr>
      <w:tr w:rsidR="00771040" w14:paraId="0E5A780E" w14:textId="77777777" w:rsidTr="00771040">
        <w:trPr>
          <w:tblCellSpacing w:w="15" w:type="dxa"/>
        </w:trPr>
        <w:tc>
          <w:tcPr>
            <w:tcW w:w="0" w:type="auto"/>
            <w:vAlign w:val="center"/>
            <w:hideMark/>
          </w:tcPr>
          <w:p w14:paraId="179CC358" w14:textId="77777777" w:rsidR="00771040" w:rsidRDefault="00771040">
            <w:proofErr w:type="spellStart"/>
            <w:r>
              <w:t>schen</w:t>
            </w:r>
            <w:proofErr w:type="spellEnd"/>
            <w:r>
              <w:t xml:space="preserve"> </w:t>
            </w:r>
            <w:proofErr w:type="spellStart"/>
            <w:r>
              <w:t>hoffge</w:t>
            </w:r>
            <w:proofErr w:type="spellEnd"/>
            <w:r>
              <w:t>-</w:t>
            </w:r>
          </w:p>
        </w:tc>
        <w:tc>
          <w:tcPr>
            <w:tcW w:w="0" w:type="auto"/>
            <w:vAlign w:val="center"/>
            <w:hideMark/>
          </w:tcPr>
          <w:p w14:paraId="73FEBB0B" w14:textId="77777777" w:rsidR="00771040" w:rsidRDefault="00771040">
            <w:r>
              <w:t xml:space="preserve">In </w:t>
            </w:r>
            <w:proofErr w:type="spellStart"/>
            <w:r>
              <w:t>jrer</w:t>
            </w:r>
            <w:proofErr w:type="spellEnd"/>
            <w:r>
              <w:t xml:space="preserve"> </w:t>
            </w:r>
            <w:proofErr w:type="spellStart"/>
            <w:r>
              <w:t>vnkeüsch</w:t>
            </w:r>
            <w:proofErr w:type="spellEnd"/>
            <w:r>
              <w:t xml:space="preserve"> </w:t>
            </w:r>
            <w:proofErr w:type="spellStart"/>
            <w:r>
              <w:t>seynd</w:t>
            </w:r>
            <w:proofErr w:type="spellEnd"/>
            <w:r>
              <w:t xml:space="preserve"> </w:t>
            </w:r>
            <w:proofErr w:type="spellStart"/>
            <w:r>
              <w:t>versuncken</w:t>
            </w:r>
            <w:proofErr w:type="spellEnd"/>
          </w:p>
        </w:tc>
      </w:tr>
      <w:tr w:rsidR="00771040" w14:paraId="1921F281" w14:textId="77777777" w:rsidTr="00771040">
        <w:trPr>
          <w:tblCellSpacing w:w="15" w:type="dxa"/>
        </w:trPr>
        <w:tc>
          <w:tcPr>
            <w:tcW w:w="0" w:type="auto"/>
            <w:vAlign w:val="center"/>
            <w:hideMark/>
          </w:tcPr>
          <w:p w14:paraId="3FBC69A8" w14:textId="77777777" w:rsidR="00771040" w:rsidRDefault="00771040">
            <w:proofErr w:type="spellStart"/>
            <w:r>
              <w:t>synd</w:t>
            </w:r>
            <w:proofErr w:type="spellEnd"/>
            <w:r>
              <w:t>.</w:t>
            </w:r>
          </w:p>
        </w:tc>
        <w:tc>
          <w:tcPr>
            <w:tcW w:w="0" w:type="auto"/>
            <w:vAlign w:val="center"/>
            <w:hideMark/>
          </w:tcPr>
          <w:p w14:paraId="3A2E3131" w14:textId="77777777" w:rsidR="00771040" w:rsidRDefault="00771040">
            <w:proofErr w:type="spellStart"/>
            <w:r>
              <w:t>Künig</w:t>
            </w:r>
            <w:proofErr w:type="spellEnd"/>
            <w:r>
              <w:t xml:space="preserve"> </w:t>
            </w:r>
            <w:proofErr w:type="spellStart"/>
            <w:r>
              <w:t>vnd</w:t>
            </w:r>
            <w:proofErr w:type="spellEnd"/>
            <w:r>
              <w:t xml:space="preserve"> Fürsten </w:t>
            </w:r>
            <w:proofErr w:type="spellStart"/>
            <w:r>
              <w:t>diser</w:t>
            </w:r>
            <w:proofErr w:type="spellEnd"/>
            <w:r>
              <w:t xml:space="preserve"> erden</w:t>
            </w:r>
          </w:p>
        </w:tc>
      </w:tr>
      <w:tr w:rsidR="00771040" w14:paraId="5DA893F4" w14:textId="77777777" w:rsidTr="00771040">
        <w:trPr>
          <w:tblCellSpacing w:w="15" w:type="dxa"/>
        </w:trPr>
        <w:tc>
          <w:tcPr>
            <w:tcW w:w="0" w:type="auto"/>
            <w:vAlign w:val="center"/>
            <w:hideMark/>
          </w:tcPr>
          <w:p w14:paraId="46610033" w14:textId="77777777" w:rsidR="00771040" w:rsidRDefault="00771040">
            <w:r>
              <w:t>Der römisch</w:t>
            </w:r>
          </w:p>
        </w:tc>
        <w:tc>
          <w:tcPr>
            <w:tcW w:w="0" w:type="auto"/>
            <w:vAlign w:val="center"/>
            <w:hideMark/>
          </w:tcPr>
          <w:p w14:paraId="12518D5B" w14:textId="77777777" w:rsidR="00771040" w:rsidRDefault="00771040">
            <w:r>
              <w:t xml:space="preserve">Auch </w:t>
            </w:r>
            <w:proofErr w:type="spellStart"/>
            <w:r>
              <w:t>jre</w:t>
            </w:r>
            <w:proofErr w:type="spellEnd"/>
            <w:r>
              <w:t xml:space="preserve"> </w:t>
            </w:r>
            <w:proofErr w:type="spellStart"/>
            <w:r>
              <w:t>kaufleüt</w:t>
            </w:r>
            <w:proofErr w:type="spellEnd"/>
            <w:r>
              <w:t xml:space="preserve"> </w:t>
            </w:r>
            <w:proofErr w:type="spellStart"/>
            <w:r>
              <w:t>gantz</w:t>
            </w:r>
            <w:proofErr w:type="spellEnd"/>
            <w:r>
              <w:t xml:space="preserve"> </w:t>
            </w:r>
            <w:proofErr w:type="spellStart"/>
            <w:r>
              <w:t>reych</w:t>
            </w:r>
            <w:proofErr w:type="spellEnd"/>
            <w:r>
              <w:t xml:space="preserve"> werden</w:t>
            </w:r>
          </w:p>
        </w:tc>
      </w:tr>
      <w:tr w:rsidR="00771040" w14:paraId="571C8D3D" w14:textId="77777777" w:rsidTr="00771040">
        <w:trPr>
          <w:tblCellSpacing w:w="15" w:type="dxa"/>
        </w:trPr>
        <w:tc>
          <w:tcPr>
            <w:tcW w:w="0" w:type="auto"/>
            <w:vAlign w:val="center"/>
            <w:hideMark/>
          </w:tcPr>
          <w:p w14:paraId="2740E4D0" w14:textId="77777777" w:rsidR="00771040" w:rsidRDefault="00771040">
            <w:proofErr w:type="spellStart"/>
            <w:r>
              <w:t>anhang</w:t>
            </w:r>
            <w:proofErr w:type="spellEnd"/>
            <w:r>
              <w:t>.</w:t>
            </w:r>
          </w:p>
        </w:tc>
        <w:tc>
          <w:tcPr>
            <w:tcW w:w="0" w:type="auto"/>
            <w:vAlign w:val="center"/>
            <w:hideMark/>
          </w:tcPr>
          <w:p w14:paraId="7F96CBFC" w14:textId="77777777" w:rsidR="00771040" w:rsidRDefault="00771040">
            <w:proofErr w:type="spellStart"/>
            <w:r>
              <w:t>Handthieren</w:t>
            </w:r>
            <w:proofErr w:type="spellEnd"/>
            <w:r>
              <w:t xml:space="preserve"> mit der </w:t>
            </w:r>
            <w:proofErr w:type="spellStart"/>
            <w:r>
              <w:t>menschen</w:t>
            </w:r>
            <w:proofErr w:type="spellEnd"/>
            <w:r>
              <w:t xml:space="preserve"> </w:t>
            </w:r>
            <w:proofErr w:type="spellStart"/>
            <w:r>
              <w:t>selen</w:t>
            </w:r>
            <w:proofErr w:type="spellEnd"/>
          </w:p>
        </w:tc>
      </w:tr>
      <w:tr w:rsidR="00771040" w14:paraId="50240FC7" w14:textId="77777777" w:rsidTr="00771040">
        <w:trPr>
          <w:tblCellSpacing w:w="15" w:type="dxa"/>
        </w:trPr>
        <w:tc>
          <w:tcPr>
            <w:tcW w:w="0" w:type="auto"/>
            <w:vAlign w:val="center"/>
            <w:hideMark/>
          </w:tcPr>
          <w:p w14:paraId="7D633F63" w14:textId="77777777" w:rsidR="00771040" w:rsidRDefault="00771040">
            <w:proofErr w:type="spellStart"/>
            <w:r>
              <w:t>Radt</w:t>
            </w:r>
            <w:proofErr w:type="spellEnd"/>
            <w:r>
              <w:t xml:space="preserve"> wer die</w:t>
            </w:r>
          </w:p>
        </w:tc>
        <w:tc>
          <w:tcPr>
            <w:tcW w:w="0" w:type="auto"/>
            <w:vAlign w:val="center"/>
            <w:hideMark/>
          </w:tcPr>
          <w:p w14:paraId="6383BE2F" w14:textId="77777777" w:rsidR="00771040" w:rsidRDefault="00771040">
            <w:r>
              <w:t xml:space="preserve">Darnach </w:t>
            </w:r>
            <w:proofErr w:type="spellStart"/>
            <w:r>
              <w:t>weyter</w:t>
            </w:r>
            <w:proofErr w:type="spellEnd"/>
            <w:r>
              <w:t xml:space="preserve"> thut er </w:t>
            </w:r>
            <w:proofErr w:type="spellStart"/>
            <w:r>
              <w:t>erzelen</w:t>
            </w:r>
            <w:proofErr w:type="spellEnd"/>
          </w:p>
        </w:tc>
      </w:tr>
      <w:tr w:rsidR="00771040" w14:paraId="63EFC5EE" w14:textId="77777777" w:rsidTr="00771040">
        <w:trPr>
          <w:tblCellSpacing w:w="15" w:type="dxa"/>
        </w:trPr>
        <w:tc>
          <w:tcPr>
            <w:tcW w:w="0" w:type="auto"/>
            <w:vMerge w:val="restart"/>
            <w:vAlign w:val="center"/>
            <w:hideMark/>
          </w:tcPr>
          <w:p w14:paraId="127E250E" w14:textId="77777777" w:rsidR="00771040" w:rsidRDefault="00771040">
            <w:proofErr w:type="spellStart"/>
            <w:r>
              <w:t>kaufleüt</w:t>
            </w:r>
            <w:proofErr w:type="spellEnd"/>
            <w:r>
              <w:t xml:space="preserve"> seyn.</w:t>
            </w:r>
          </w:p>
        </w:tc>
        <w:tc>
          <w:tcPr>
            <w:tcW w:w="0" w:type="auto"/>
            <w:vAlign w:val="center"/>
            <w:hideMark/>
          </w:tcPr>
          <w:p w14:paraId="0C6042CF" w14:textId="77777777" w:rsidR="00771040" w:rsidRDefault="00771040">
            <w:proofErr w:type="spellStart"/>
            <w:r>
              <w:t>Vnd</w:t>
            </w:r>
            <w:proofErr w:type="spellEnd"/>
            <w:r>
              <w:t xml:space="preserve"> </w:t>
            </w:r>
            <w:proofErr w:type="spellStart"/>
            <w:r>
              <w:t>ain</w:t>
            </w:r>
            <w:proofErr w:type="spellEnd"/>
            <w:r>
              <w:t xml:space="preserve"> andre </w:t>
            </w:r>
            <w:proofErr w:type="spellStart"/>
            <w:r>
              <w:t>stymm</w:t>
            </w:r>
            <w:proofErr w:type="spellEnd"/>
            <w:r>
              <w:t xml:space="preserve"> hört ich </w:t>
            </w:r>
            <w:proofErr w:type="spellStart"/>
            <w:r>
              <w:t>schyr</w:t>
            </w:r>
            <w:proofErr w:type="spellEnd"/>
          </w:p>
        </w:tc>
      </w:tr>
      <w:tr w:rsidR="00771040" w14:paraId="3DA66517" w14:textId="77777777" w:rsidTr="00771040">
        <w:trPr>
          <w:tblCellSpacing w:w="15" w:type="dxa"/>
        </w:trPr>
        <w:tc>
          <w:tcPr>
            <w:tcW w:w="0" w:type="auto"/>
            <w:vMerge/>
            <w:vAlign w:val="center"/>
            <w:hideMark/>
          </w:tcPr>
          <w:p w14:paraId="00892749" w14:textId="77777777" w:rsidR="00771040" w:rsidRDefault="00771040">
            <w:pPr>
              <w:rPr>
                <w:szCs w:val="24"/>
              </w:rPr>
            </w:pPr>
          </w:p>
        </w:tc>
        <w:tc>
          <w:tcPr>
            <w:tcW w:w="0" w:type="auto"/>
            <w:vAlign w:val="center"/>
            <w:hideMark/>
          </w:tcPr>
          <w:p w14:paraId="28B4DD9C" w14:textId="77777777" w:rsidR="00771040" w:rsidRDefault="00771040">
            <w:r>
              <w:t xml:space="preserve">Mein liebes </w:t>
            </w:r>
            <w:proofErr w:type="spellStart"/>
            <w:r>
              <w:t>volck</w:t>
            </w:r>
            <w:proofErr w:type="spellEnd"/>
            <w:r>
              <w:t xml:space="preserve"> </w:t>
            </w:r>
            <w:proofErr w:type="spellStart"/>
            <w:r>
              <w:t>geth</w:t>
            </w:r>
            <w:proofErr w:type="spellEnd"/>
            <w:r>
              <w:t xml:space="preserve"> </w:t>
            </w:r>
            <w:proofErr w:type="spellStart"/>
            <w:r>
              <w:t>auß</w:t>
            </w:r>
            <w:proofErr w:type="spellEnd"/>
            <w:r>
              <w:t xml:space="preserve"> von </w:t>
            </w:r>
            <w:proofErr w:type="spellStart"/>
            <w:r>
              <w:t>jr</w:t>
            </w:r>
            <w:proofErr w:type="spellEnd"/>
          </w:p>
        </w:tc>
      </w:tr>
      <w:tr w:rsidR="00771040" w14:paraId="0E55011F" w14:textId="77777777" w:rsidTr="00771040">
        <w:trPr>
          <w:tblCellSpacing w:w="15" w:type="dxa"/>
        </w:trPr>
        <w:tc>
          <w:tcPr>
            <w:tcW w:w="0" w:type="auto"/>
            <w:vMerge/>
            <w:vAlign w:val="center"/>
            <w:hideMark/>
          </w:tcPr>
          <w:p w14:paraId="33810A45" w14:textId="77777777" w:rsidR="00771040" w:rsidRDefault="00771040">
            <w:pPr>
              <w:rPr>
                <w:szCs w:val="24"/>
              </w:rPr>
            </w:pPr>
          </w:p>
        </w:tc>
        <w:tc>
          <w:tcPr>
            <w:tcW w:w="0" w:type="auto"/>
            <w:vAlign w:val="center"/>
            <w:hideMark/>
          </w:tcPr>
          <w:p w14:paraId="7873D23A" w14:textId="77777777" w:rsidR="00771040" w:rsidRDefault="00771040">
            <w:r>
              <w:t xml:space="preserve">Wann </w:t>
            </w:r>
            <w:proofErr w:type="spellStart"/>
            <w:r>
              <w:t>jr</w:t>
            </w:r>
            <w:proofErr w:type="spellEnd"/>
            <w:r>
              <w:t xml:space="preserve"> </w:t>
            </w:r>
            <w:proofErr w:type="spellStart"/>
            <w:r>
              <w:t>sünd</w:t>
            </w:r>
            <w:proofErr w:type="spellEnd"/>
            <w:r>
              <w:t xml:space="preserve"> ist für </w:t>
            </w:r>
            <w:proofErr w:type="spellStart"/>
            <w:r>
              <w:t>got</w:t>
            </w:r>
            <w:proofErr w:type="spellEnd"/>
            <w:r>
              <w:t xml:space="preserve"> </w:t>
            </w:r>
            <w:proofErr w:type="spellStart"/>
            <w:r>
              <w:t>auffkommen</w:t>
            </w:r>
            <w:proofErr w:type="spellEnd"/>
          </w:p>
        </w:tc>
      </w:tr>
      <w:tr w:rsidR="00771040" w14:paraId="545DADAC" w14:textId="77777777" w:rsidTr="00771040">
        <w:trPr>
          <w:tblCellSpacing w:w="15" w:type="dxa"/>
        </w:trPr>
        <w:tc>
          <w:tcPr>
            <w:tcW w:w="0" w:type="auto"/>
            <w:vMerge/>
            <w:vAlign w:val="center"/>
            <w:hideMark/>
          </w:tcPr>
          <w:p w14:paraId="6E18B416" w14:textId="77777777" w:rsidR="00771040" w:rsidRDefault="00771040">
            <w:pPr>
              <w:rPr>
                <w:szCs w:val="24"/>
              </w:rPr>
            </w:pPr>
          </w:p>
        </w:tc>
        <w:tc>
          <w:tcPr>
            <w:tcW w:w="0" w:type="auto"/>
            <w:vAlign w:val="center"/>
            <w:hideMark/>
          </w:tcPr>
          <w:p w14:paraId="44C1A82D" w14:textId="77777777" w:rsidR="00771040" w:rsidRDefault="00771040">
            <w:r>
              <w:t xml:space="preserve">Der hat </w:t>
            </w:r>
            <w:proofErr w:type="spellStart"/>
            <w:r>
              <w:t>jrs</w:t>
            </w:r>
            <w:proofErr w:type="spellEnd"/>
            <w:r>
              <w:t xml:space="preserve"> </w:t>
            </w:r>
            <w:proofErr w:type="spellStart"/>
            <w:r>
              <w:t>freuels</w:t>
            </w:r>
            <w:proofErr w:type="spellEnd"/>
            <w:r>
              <w:t xml:space="preserve"> war genommen</w:t>
            </w:r>
          </w:p>
        </w:tc>
      </w:tr>
      <w:tr w:rsidR="00771040" w14:paraId="3A5F4109" w14:textId="77777777" w:rsidTr="00771040">
        <w:trPr>
          <w:tblCellSpacing w:w="15" w:type="dxa"/>
        </w:trPr>
        <w:tc>
          <w:tcPr>
            <w:tcW w:w="0" w:type="auto"/>
            <w:vMerge/>
            <w:vAlign w:val="center"/>
            <w:hideMark/>
          </w:tcPr>
          <w:p w14:paraId="28DC8BD5" w14:textId="77777777" w:rsidR="00771040" w:rsidRDefault="00771040">
            <w:pPr>
              <w:rPr>
                <w:szCs w:val="24"/>
              </w:rPr>
            </w:pPr>
          </w:p>
        </w:tc>
        <w:tc>
          <w:tcPr>
            <w:tcW w:w="0" w:type="auto"/>
            <w:vAlign w:val="center"/>
            <w:hideMark/>
          </w:tcPr>
          <w:p w14:paraId="2FED36E2" w14:textId="77777777" w:rsidR="00771040" w:rsidRDefault="00771040">
            <w:proofErr w:type="spellStart"/>
            <w:r>
              <w:t>Zalt</w:t>
            </w:r>
            <w:proofErr w:type="spellEnd"/>
            <w:r>
              <w:t xml:space="preserve"> </w:t>
            </w:r>
            <w:proofErr w:type="spellStart"/>
            <w:r>
              <w:t>sy</w:t>
            </w:r>
            <w:proofErr w:type="spellEnd"/>
            <w:r>
              <w:t xml:space="preserve"> wie </w:t>
            </w:r>
            <w:proofErr w:type="spellStart"/>
            <w:r>
              <w:t>sy</w:t>
            </w:r>
            <w:proofErr w:type="spellEnd"/>
            <w:r>
              <w:t xml:space="preserve"> euch hat </w:t>
            </w:r>
            <w:proofErr w:type="spellStart"/>
            <w:r>
              <w:t>bezalt</w:t>
            </w:r>
            <w:proofErr w:type="spellEnd"/>
          </w:p>
        </w:tc>
      </w:tr>
      <w:tr w:rsidR="00771040" w14:paraId="7EA5C8E2" w14:textId="77777777" w:rsidTr="00771040">
        <w:trPr>
          <w:tblCellSpacing w:w="15" w:type="dxa"/>
        </w:trPr>
        <w:tc>
          <w:tcPr>
            <w:tcW w:w="0" w:type="auto"/>
            <w:vMerge/>
            <w:vAlign w:val="center"/>
            <w:hideMark/>
          </w:tcPr>
          <w:p w14:paraId="734ED44D" w14:textId="77777777" w:rsidR="00771040" w:rsidRDefault="00771040">
            <w:pPr>
              <w:rPr>
                <w:szCs w:val="24"/>
              </w:rPr>
            </w:pPr>
          </w:p>
        </w:tc>
        <w:tc>
          <w:tcPr>
            <w:tcW w:w="0" w:type="auto"/>
            <w:vAlign w:val="center"/>
            <w:hideMark/>
          </w:tcPr>
          <w:p w14:paraId="32338C9A" w14:textId="77777777" w:rsidR="00771040" w:rsidRDefault="00771040">
            <w:proofErr w:type="spellStart"/>
            <w:r>
              <w:t>Vnd</w:t>
            </w:r>
            <w:proofErr w:type="spellEnd"/>
            <w:r>
              <w:t xml:space="preserve"> wider geltet </w:t>
            </w:r>
            <w:proofErr w:type="spellStart"/>
            <w:r>
              <w:t>jr</w:t>
            </w:r>
            <w:proofErr w:type="spellEnd"/>
            <w:r>
              <w:t xml:space="preserve"> </w:t>
            </w:r>
            <w:proofErr w:type="spellStart"/>
            <w:r>
              <w:t>zwyfalt</w:t>
            </w:r>
            <w:proofErr w:type="spellEnd"/>
          </w:p>
        </w:tc>
      </w:tr>
      <w:tr w:rsidR="00771040" w14:paraId="6A2C31D5" w14:textId="77777777" w:rsidTr="00771040">
        <w:trPr>
          <w:tblCellSpacing w:w="15" w:type="dxa"/>
        </w:trPr>
        <w:tc>
          <w:tcPr>
            <w:tcW w:w="0" w:type="auto"/>
            <w:vAlign w:val="center"/>
            <w:hideMark/>
          </w:tcPr>
          <w:p w14:paraId="3918773E" w14:textId="77777777" w:rsidR="00771040" w:rsidRDefault="00771040">
            <w:r>
              <w:t xml:space="preserve">wir </w:t>
            </w:r>
            <w:proofErr w:type="spellStart"/>
            <w:r>
              <w:t>seind</w:t>
            </w:r>
            <w:proofErr w:type="spellEnd"/>
            <w:r>
              <w:t xml:space="preserve"> des</w:t>
            </w:r>
          </w:p>
        </w:tc>
        <w:tc>
          <w:tcPr>
            <w:tcW w:w="0" w:type="auto"/>
            <w:vAlign w:val="center"/>
            <w:hideMark/>
          </w:tcPr>
          <w:p w14:paraId="7AA36A26" w14:textId="77777777" w:rsidR="00771040" w:rsidRDefault="00771040">
            <w:r>
              <w:t xml:space="preserve">Wann </w:t>
            </w:r>
            <w:proofErr w:type="spellStart"/>
            <w:r>
              <w:t>sy</w:t>
            </w:r>
            <w:proofErr w:type="spellEnd"/>
            <w:r>
              <w:t xml:space="preserve"> spricht </w:t>
            </w:r>
            <w:proofErr w:type="spellStart"/>
            <w:r>
              <w:t>ye</w:t>
            </w:r>
            <w:proofErr w:type="spellEnd"/>
            <w:r>
              <w:t xml:space="preserve"> in </w:t>
            </w:r>
            <w:proofErr w:type="spellStart"/>
            <w:r>
              <w:t>jrem</w:t>
            </w:r>
            <w:proofErr w:type="spellEnd"/>
            <w:r>
              <w:t xml:space="preserve"> </w:t>
            </w:r>
            <w:proofErr w:type="spellStart"/>
            <w:r>
              <w:t>hertzen</w:t>
            </w:r>
            <w:proofErr w:type="spellEnd"/>
          </w:p>
        </w:tc>
      </w:tr>
      <w:tr w:rsidR="00771040" w14:paraId="64398D8A" w14:textId="77777777" w:rsidTr="00771040">
        <w:trPr>
          <w:tblCellSpacing w:w="15" w:type="dxa"/>
        </w:trPr>
        <w:tc>
          <w:tcPr>
            <w:tcW w:w="0" w:type="auto"/>
            <w:vAlign w:val="center"/>
            <w:hideMark/>
          </w:tcPr>
          <w:p w14:paraId="3C80A64D" w14:textId="77777777" w:rsidR="00771040" w:rsidRDefault="00771040">
            <w:r>
              <w:t>Römischen</w:t>
            </w:r>
          </w:p>
        </w:tc>
        <w:tc>
          <w:tcPr>
            <w:tcW w:w="0" w:type="auto"/>
            <w:vAlign w:val="center"/>
            <w:hideMark/>
          </w:tcPr>
          <w:p w14:paraId="2E789D5C" w14:textId="77777777" w:rsidR="00771040" w:rsidRDefault="00771040">
            <w:r>
              <w:t xml:space="preserve">ich </w:t>
            </w:r>
            <w:proofErr w:type="spellStart"/>
            <w:r>
              <w:t>sytz</w:t>
            </w:r>
            <w:proofErr w:type="spellEnd"/>
            <w:r>
              <w:t xml:space="preserve"> </w:t>
            </w:r>
            <w:proofErr w:type="spellStart"/>
            <w:r>
              <w:t>ain</w:t>
            </w:r>
            <w:proofErr w:type="spellEnd"/>
            <w:r>
              <w:t xml:space="preserve"> </w:t>
            </w:r>
            <w:proofErr w:type="spellStart"/>
            <w:r>
              <w:t>Künigin</w:t>
            </w:r>
            <w:proofErr w:type="spellEnd"/>
            <w:r>
              <w:t xml:space="preserve"> on </w:t>
            </w:r>
            <w:proofErr w:type="spellStart"/>
            <w:r>
              <w:t>schmertzen</w:t>
            </w:r>
            <w:proofErr w:type="spellEnd"/>
          </w:p>
        </w:tc>
      </w:tr>
      <w:tr w:rsidR="00771040" w14:paraId="30E27DC7" w14:textId="77777777" w:rsidTr="00771040">
        <w:trPr>
          <w:tblCellSpacing w:w="15" w:type="dxa"/>
        </w:trPr>
        <w:tc>
          <w:tcPr>
            <w:tcW w:w="0" w:type="auto"/>
            <w:vAlign w:val="center"/>
            <w:hideMark/>
          </w:tcPr>
          <w:p w14:paraId="0EF7CD0A" w14:textId="77777777" w:rsidR="00771040" w:rsidRDefault="00771040">
            <w:r>
              <w:t>Reichs erb de</w:t>
            </w:r>
          </w:p>
        </w:tc>
        <w:tc>
          <w:tcPr>
            <w:tcW w:w="0" w:type="auto"/>
            <w:vAlign w:val="center"/>
            <w:hideMark/>
          </w:tcPr>
          <w:p w14:paraId="5381AD4E" w14:textId="77777777" w:rsidR="00771040" w:rsidRDefault="00771040">
            <w:proofErr w:type="spellStart"/>
            <w:r>
              <w:t>Vnd</w:t>
            </w:r>
            <w:proofErr w:type="spellEnd"/>
            <w:r>
              <w:t xml:space="preserve"> ist sicher in </w:t>
            </w:r>
            <w:proofErr w:type="spellStart"/>
            <w:r>
              <w:t>jrem</w:t>
            </w:r>
            <w:proofErr w:type="spellEnd"/>
            <w:r>
              <w:t xml:space="preserve"> </w:t>
            </w:r>
            <w:proofErr w:type="spellStart"/>
            <w:r>
              <w:t>duncken</w:t>
            </w:r>
            <w:proofErr w:type="spellEnd"/>
          </w:p>
        </w:tc>
      </w:tr>
      <w:tr w:rsidR="00771040" w14:paraId="14FE8B77" w14:textId="77777777" w:rsidTr="00771040">
        <w:trPr>
          <w:tblCellSpacing w:w="15" w:type="dxa"/>
        </w:trPr>
        <w:tc>
          <w:tcPr>
            <w:tcW w:w="0" w:type="auto"/>
            <w:vAlign w:val="center"/>
            <w:hideMark/>
          </w:tcPr>
          <w:p w14:paraId="7BFFF91B" w14:textId="77777777" w:rsidR="00771040" w:rsidRDefault="00771040">
            <w:r>
              <w:t xml:space="preserve">sen. et </w:t>
            </w:r>
            <w:proofErr w:type="spellStart"/>
            <w:r>
              <w:t>re</w:t>
            </w:r>
            <w:proofErr w:type="spellEnd"/>
            <w:r>
              <w:t xml:space="preserve">. </w:t>
            </w:r>
            <w:proofErr w:type="spellStart"/>
            <w:r>
              <w:t>iu</w:t>
            </w:r>
            <w:proofErr w:type="spellEnd"/>
            <w:r>
              <w:t>. c.</w:t>
            </w:r>
          </w:p>
        </w:tc>
        <w:tc>
          <w:tcPr>
            <w:tcW w:w="0" w:type="auto"/>
            <w:vAlign w:val="center"/>
            <w:hideMark/>
          </w:tcPr>
          <w:p w14:paraId="26047B65" w14:textId="77777777" w:rsidR="00771040" w:rsidRDefault="00771040">
            <w:proofErr w:type="spellStart"/>
            <w:r>
              <w:t>Vnd</w:t>
            </w:r>
            <w:proofErr w:type="spellEnd"/>
            <w:r>
              <w:t xml:space="preserve"> von der </w:t>
            </w:r>
            <w:proofErr w:type="spellStart"/>
            <w:r>
              <w:t>haylgen</w:t>
            </w:r>
            <w:proofErr w:type="spellEnd"/>
            <w:r>
              <w:t xml:space="preserve"> </w:t>
            </w:r>
            <w:proofErr w:type="spellStart"/>
            <w:r>
              <w:t>blut</w:t>
            </w:r>
            <w:proofErr w:type="spellEnd"/>
            <w:r>
              <w:t xml:space="preserve"> </w:t>
            </w:r>
            <w:proofErr w:type="spellStart"/>
            <w:r>
              <w:t>gantz</w:t>
            </w:r>
            <w:proofErr w:type="spellEnd"/>
            <w:r>
              <w:t xml:space="preserve"> </w:t>
            </w:r>
            <w:proofErr w:type="spellStart"/>
            <w:r>
              <w:t>druncken</w:t>
            </w:r>
            <w:proofErr w:type="spellEnd"/>
          </w:p>
        </w:tc>
      </w:tr>
      <w:tr w:rsidR="00771040" w14:paraId="72AABE78" w14:textId="77777777" w:rsidTr="00771040">
        <w:trPr>
          <w:tblCellSpacing w:w="15" w:type="dxa"/>
        </w:trPr>
        <w:tc>
          <w:tcPr>
            <w:tcW w:w="0" w:type="auto"/>
            <w:vMerge w:val="restart"/>
            <w:vAlign w:val="center"/>
            <w:hideMark/>
          </w:tcPr>
          <w:p w14:paraId="0439096F" w14:textId="77777777" w:rsidR="00771040" w:rsidRDefault="00771040">
            <w:proofErr w:type="spellStart"/>
            <w:r>
              <w:t>pastoralis</w:t>
            </w:r>
            <w:proofErr w:type="spellEnd"/>
            <w:r>
              <w:t>.</w:t>
            </w:r>
          </w:p>
        </w:tc>
        <w:tc>
          <w:tcPr>
            <w:tcW w:w="0" w:type="auto"/>
            <w:vAlign w:val="center"/>
            <w:hideMark/>
          </w:tcPr>
          <w:p w14:paraId="1B2B9974" w14:textId="77777777" w:rsidR="00771040" w:rsidRDefault="00771040">
            <w:proofErr w:type="spellStart"/>
            <w:r>
              <w:t>Darumb</w:t>
            </w:r>
            <w:proofErr w:type="spellEnd"/>
            <w:r>
              <w:t xml:space="preserve"> so werden </w:t>
            </w:r>
            <w:proofErr w:type="spellStart"/>
            <w:r>
              <w:t>jre</w:t>
            </w:r>
            <w:proofErr w:type="spellEnd"/>
            <w:r>
              <w:t xml:space="preserve"> plag</w:t>
            </w:r>
          </w:p>
        </w:tc>
      </w:tr>
      <w:tr w:rsidR="00771040" w14:paraId="5B09E64A" w14:textId="77777777" w:rsidTr="00771040">
        <w:trPr>
          <w:tblCellSpacing w:w="15" w:type="dxa"/>
        </w:trPr>
        <w:tc>
          <w:tcPr>
            <w:tcW w:w="0" w:type="auto"/>
            <w:vMerge/>
            <w:vAlign w:val="center"/>
            <w:hideMark/>
          </w:tcPr>
          <w:p w14:paraId="1B59FECD" w14:textId="77777777" w:rsidR="00771040" w:rsidRDefault="00771040">
            <w:pPr>
              <w:rPr>
                <w:szCs w:val="24"/>
              </w:rPr>
            </w:pPr>
          </w:p>
        </w:tc>
        <w:tc>
          <w:tcPr>
            <w:tcW w:w="0" w:type="auto"/>
            <w:vAlign w:val="center"/>
            <w:hideMark/>
          </w:tcPr>
          <w:p w14:paraId="6690C607" w14:textId="77777777" w:rsidR="00771040" w:rsidRDefault="00771040">
            <w:proofErr w:type="spellStart"/>
            <w:r>
              <w:t>Zusam</w:t>
            </w:r>
            <w:proofErr w:type="spellEnd"/>
            <w:r>
              <w:t xml:space="preserve"> kommen </w:t>
            </w:r>
            <w:proofErr w:type="spellStart"/>
            <w:r>
              <w:t>auff</w:t>
            </w:r>
            <w:proofErr w:type="spellEnd"/>
            <w:r>
              <w:t xml:space="preserve"> </w:t>
            </w:r>
            <w:proofErr w:type="spellStart"/>
            <w:r>
              <w:t>ainen</w:t>
            </w:r>
            <w:proofErr w:type="spellEnd"/>
            <w:r>
              <w:t xml:space="preserve"> tag</w:t>
            </w:r>
          </w:p>
        </w:tc>
      </w:tr>
      <w:tr w:rsidR="00771040" w14:paraId="044FD1FB" w14:textId="77777777" w:rsidTr="00771040">
        <w:trPr>
          <w:tblCellSpacing w:w="15" w:type="dxa"/>
        </w:trPr>
        <w:tc>
          <w:tcPr>
            <w:tcW w:w="0" w:type="auto"/>
            <w:vMerge/>
            <w:vAlign w:val="center"/>
            <w:hideMark/>
          </w:tcPr>
          <w:p w14:paraId="25D4865E" w14:textId="77777777" w:rsidR="00771040" w:rsidRDefault="00771040">
            <w:pPr>
              <w:rPr>
                <w:szCs w:val="24"/>
              </w:rPr>
            </w:pPr>
          </w:p>
        </w:tc>
        <w:tc>
          <w:tcPr>
            <w:tcW w:w="0" w:type="auto"/>
            <w:vAlign w:val="center"/>
            <w:hideMark/>
          </w:tcPr>
          <w:p w14:paraId="653383B0" w14:textId="77777777" w:rsidR="00771040" w:rsidRDefault="00771040">
            <w:r>
              <w:t xml:space="preserve">Der todt </w:t>
            </w:r>
            <w:proofErr w:type="spellStart"/>
            <w:r>
              <w:t>leyt</w:t>
            </w:r>
            <w:proofErr w:type="spellEnd"/>
            <w:r>
              <w:t xml:space="preserve"> hungers alles </w:t>
            </w:r>
            <w:proofErr w:type="spellStart"/>
            <w:r>
              <w:t>ant</w:t>
            </w:r>
            <w:proofErr w:type="spellEnd"/>
          </w:p>
        </w:tc>
      </w:tr>
      <w:tr w:rsidR="00771040" w14:paraId="63A1CABB" w14:textId="77777777" w:rsidTr="00771040">
        <w:trPr>
          <w:tblCellSpacing w:w="15" w:type="dxa"/>
        </w:trPr>
        <w:tc>
          <w:tcPr>
            <w:tcW w:w="0" w:type="auto"/>
            <w:vMerge/>
            <w:vAlign w:val="center"/>
            <w:hideMark/>
          </w:tcPr>
          <w:p w14:paraId="053731E6" w14:textId="77777777" w:rsidR="00771040" w:rsidRDefault="00771040">
            <w:pPr>
              <w:rPr>
                <w:szCs w:val="24"/>
              </w:rPr>
            </w:pPr>
          </w:p>
        </w:tc>
        <w:tc>
          <w:tcPr>
            <w:tcW w:w="0" w:type="auto"/>
            <w:vAlign w:val="center"/>
            <w:hideMark/>
          </w:tcPr>
          <w:p w14:paraId="3182025F" w14:textId="77777777" w:rsidR="00771040" w:rsidRDefault="00771040">
            <w:proofErr w:type="spellStart"/>
            <w:r>
              <w:t>Vnd</w:t>
            </w:r>
            <w:proofErr w:type="spellEnd"/>
            <w:r>
              <w:t xml:space="preserve"> mit </w:t>
            </w:r>
            <w:proofErr w:type="spellStart"/>
            <w:r>
              <w:t>fewer</w:t>
            </w:r>
            <w:proofErr w:type="spellEnd"/>
            <w:r>
              <w:t xml:space="preserve"> </w:t>
            </w:r>
            <w:proofErr w:type="spellStart"/>
            <w:r>
              <w:t>wirt</w:t>
            </w:r>
            <w:proofErr w:type="spellEnd"/>
            <w:r>
              <w:t xml:space="preserve"> </w:t>
            </w:r>
            <w:proofErr w:type="spellStart"/>
            <w:r>
              <w:t>sy</w:t>
            </w:r>
            <w:proofErr w:type="spellEnd"/>
            <w:r>
              <w:t xml:space="preserve"> </w:t>
            </w:r>
            <w:proofErr w:type="spellStart"/>
            <w:r>
              <w:t>verpant</w:t>
            </w:r>
            <w:proofErr w:type="spellEnd"/>
          </w:p>
        </w:tc>
      </w:tr>
      <w:tr w:rsidR="00771040" w14:paraId="2DEF1E27" w14:textId="77777777" w:rsidTr="00771040">
        <w:trPr>
          <w:tblCellSpacing w:w="15" w:type="dxa"/>
        </w:trPr>
        <w:tc>
          <w:tcPr>
            <w:tcW w:w="0" w:type="auto"/>
            <w:vMerge/>
            <w:vAlign w:val="center"/>
            <w:hideMark/>
          </w:tcPr>
          <w:p w14:paraId="50EB4811" w14:textId="77777777" w:rsidR="00771040" w:rsidRDefault="00771040">
            <w:pPr>
              <w:rPr>
                <w:szCs w:val="24"/>
              </w:rPr>
            </w:pPr>
          </w:p>
        </w:tc>
        <w:tc>
          <w:tcPr>
            <w:tcW w:w="0" w:type="auto"/>
            <w:vAlign w:val="center"/>
            <w:hideMark/>
          </w:tcPr>
          <w:p w14:paraId="6D388FBC" w14:textId="77777777" w:rsidR="00771040" w:rsidRDefault="00771040">
            <w:r>
              <w:t xml:space="preserve">Dann </w:t>
            </w:r>
            <w:proofErr w:type="spellStart"/>
            <w:r>
              <w:t>warlich</w:t>
            </w:r>
            <w:proofErr w:type="spellEnd"/>
            <w:r>
              <w:t xml:space="preserve"> </w:t>
            </w:r>
            <w:proofErr w:type="spellStart"/>
            <w:r>
              <w:t>starck</w:t>
            </w:r>
            <w:proofErr w:type="spellEnd"/>
            <w:r>
              <w:t xml:space="preserve"> ist </w:t>
            </w:r>
            <w:proofErr w:type="spellStart"/>
            <w:r>
              <w:t>got</w:t>
            </w:r>
            <w:proofErr w:type="spellEnd"/>
            <w:r>
              <w:t xml:space="preserve"> der her</w:t>
            </w:r>
          </w:p>
        </w:tc>
      </w:tr>
      <w:tr w:rsidR="00771040" w14:paraId="35DD9F58" w14:textId="77777777" w:rsidTr="00771040">
        <w:trPr>
          <w:tblCellSpacing w:w="15" w:type="dxa"/>
        </w:trPr>
        <w:tc>
          <w:tcPr>
            <w:tcW w:w="0" w:type="auto"/>
            <w:vMerge/>
            <w:vAlign w:val="center"/>
            <w:hideMark/>
          </w:tcPr>
          <w:p w14:paraId="49648593" w14:textId="77777777" w:rsidR="00771040" w:rsidRDefault="00771040">
            <w:pPr>
              <w:rPr>
                <w:szCs w:val="24"/>
              </w:rPr>
            </w:pPr>
          </w:p>
        </w:tc>
        <w:tc>
          <w:tcPr>
            <w:tcW w:w="0" w:type="auto"/>
            <w:vAlign w:val="center"/>
            <w:hideMark/>
          </w:tcPr>
          <w:p w14:paraId="30653637" w14:textId="77777777" w:rsidR="00771040" w:rsidRDefault="00771040">
            <w:r>
              <w:t xml:space="preserve">Der </w:t>
            </w:r>
            <w:proofErr w:type="spellStart"/>
            <w:r>
              <w:t>sy</w:t>
            </w:r>
            <w:proofErr w:type="spellEnd"/>
            <w:r>
              <w:t xml:space="preserve"> </w:t>
            </w:r>
            <w:proofErr w:type="spellStart"/>
            <w:r>
              <w:t>wirt</w:t>
            </w:r>
            <w:proofErr w:type="spellEnd"/>
            <w:r>
              <w:t xml:space="preserve"> richten nun hört </w:t>
            </w:r>
            <w:proofErr w:type="spellStart"/>
            <w:r>
              <w:t>mer</w:t>
            </w:r>
            <w:proofErr w:type="spellEnd"/>
          </w:p>
        </w:tc>
      </w:tr>
      <w:tr w:rsidR="00771040" w14:paraId="7035DBDF" w14:textId="77777777" w:rsidTr="00771040">
        <w:trPr>
          <w:tblCellSpacing w:w="15" w:type="dxa"/>
        </w:trPr>
        <w:tc>
          <w:tcPr>
            <w:tcW w:w="0" w:type="auto"/>
            <w:vMerge w:val="restart"/>
            <w:vAlign w:val="center"/>
            <w:hideMark/>
          </w:tcPr>
          <w:p w14:paraId="1236B1C3" w14:textId="77777777" w:rsidR="00771040" w:rsidRDefault="00771040">
            <w:r>
              <w:t>Danielis. ix.</w:t>
            </w:r>
          </w:p>
        </w:tc>
        <w:tc>
          <w:tcPr>
            <w:tcW w:w="0" w:type="auto"/>
            <w:vAlign w:val="center"/>
            <w:hideMark/>
          </w:tcPr>
          <w:p w14:paraId="574E418E" w14:textId="77777777" w:rsidR="00771040" w:rsidRDefault="00771040">
            <w:r>
              <w:t xml:space="preserve">Daniel an dem </w:t>
            </w:r>
            <w:proofErr w:type="spellStart"/>
            <w:r>
              <w:t>neündten</w:t>
            </w:r>
            <w:proofErr w:type="spellEnd"/>
            <w:r>
              <w:t xml:space="preserve"> </w:t>
            </w:r>
            <w:proofErr w:type="spellStart"/>
            <w:r>
              <w:t>melt</w:t>
            </w:r>
            <w:proofErr w:type="spellEnd"/>
          </w:p>
        </w:tc>
      </w:tr>
      <w:tr w:rsidR="00771040" w14:paraId="24001B4A" w14:textId="77777777" w:rsidTr="00771040">
        <w:trPr>
          <w:tblCellSpacing w:w="15" w:type="dxa"/>
        </w:trPr>
        <w:tc>
          <w:tcPr>
            <w:tcW w:w="0" w:type="auto"/>
            <w:vMerge/>
            <w:vAlign w:val="center"/>
            <w:hideMark/>
          </w:tcPr>
          <w:p w14:paraId="5D40DA71" w14:textId="77777777" w:rsidR="00771040" w:rsidRDefault="00771040">
            <w:pPr>
              <w:rPr>
                <w:szCs w:val="24"/>
              </w:rPr>
            </w:pPr>
          </w:p>
        </w:tc>
        <w:tc>
          <w:tcPr>
            <w:tcW w:w="0" w:type="auto"/>
            <w:vAlign w:val="center"/>
            <w:hideMark/>
          </w:tcPr>
          <w:p w14:paraId="1C091890" w14:textId="77777777" w:rsidR="00771040" w:rsidRDefault="00771040">
            <w:proofErr w:type="spellStart"/>
            <w:r>
              <w:t>Vnd</w:t>
            </w:r>
            <w:proofErr w:type="spellEnd"/>
            <w:r>
              <w:t xml:space="preserve"> alle </w:t>
            </w:r>
            <w:proofErr w:type="spellStart"/>
            <w:r>
              <w:t>warzaychen</w:t>
            </w:r>
            <w:proofErr w:type="spellEnd"/>
            <w:r>
              <w:t xml:space="preserve"> </w:t>
            </w:r>
            <w:proofErr w:type="spellStart"/>
            <w:r>
              <w:t>erzelt</w:t>
            </w:r>
            <w:proofErr w:type="spellEnd"/>
          </w:p>
        </w:tc>
      </w:tr>
      <w:tr w:rsidR="00771040" w14:paraId="0FE804F7" w14:textId="77777777" w:rsidTr="00771040">
        <w:trPr>
          <w:tblCellSpacing w:w="15" w:type="dxa"/>
        </w:trPr>
        <w:tc>
          <w:tcPr>
            <w:tcW w:w="0" w:type="auto"/>
            <w:vMerge/>
            <w:vAlign w:val="center"/>
            <w:hideMark/>
          </w:tcPr>
          <w:p w14:paraId="3323AA98" w14:textId="77777777" w:rsidR="00771040" w:rsidRDefault="00771040">
            <w:pPr>
              <w:rPr>
                <w:szCs w:val="24"/>
              </w:rPr>
            </w:pPr>
          </w:p>
        </w:tc>
        <w:tc>
          <w:tcPr>
            <w:tcW w:w="0" w:type="auto"/>
            <w:vAlign w:val="center"/>
            <w:hideMark/>
          </w:tcPr>
          <w:p w14:paraId="7A545258" w14:textId="77777777" w:rsidR="00771040" w:rsidRDefault="00771040">
            <w:r>
              <w:t xml:space="preserve">Das man </w:t>
            </w:r>
            <w:proofErr w:type="spellStart"/>
            <w:r>
              <w:t>gantz</w:t>
            </w:r>
            <w:proofErr w:type="spellEnd"/>
            <w:r>
              <w:t xml:space="preserve"> klärlich mag </w:t>
            </w:r>
            <w:proofErr w:type="spellStart"/>
            <w:r>
              <w:t>verston</w:t>
            </w:r>
            <w:proofErr w:type="spellEnd"/>
          </w:p>
        </w:tc>
      </w:tr>
      <w:tr w:rsidR="00771040" w14:paraId="6C9F058C" w14:textId="77777777" w:rsidTr="00771040">
        <w:trPr>
          <w:tblCellSpacing w:w="15" w:type="dxa"/>
        </w:trPr>
        <w:tc>
          <w:tcPr>
            <w:tcW w:w="0" w:type="auto"/>
            <w:vMerge/>
            <w:vAlign w:val="center"/>
            <w:hideMark/>
          </w:tcPr>
          <w:p w14:paraId="5313291B" w14:textId="77777777" w:rsidR="00771040" w:rsidRDefault="00771040">
            <w:pPr>
              <w:rPr>
                <w:szCs w:val="24"/>
              </w:rPr>
            </w:pPr>
          </w:p>
        </w:tc>
        <w:tc>
          <w:tcPr>
            <w:tcW w:w="0" w:type="auto"/>
            <w:vAlign w:val="center"/>
            <w:hideMark/>
          </w:tcPr>
          <w:p w14:paraId="211CE58D" w14:textId="77777777" w:rsidR="00771040" w:rsidRDefault="00771040">
            <w:r>
              <w:t xml:space="preserve">Das </w:t>
            </w:r>
            <w:proofErr w:type="spellStart"/>
            <w:r>
              <w:t>Bapstumb</w:t>
            </w:r>
            <w:proofErr w:type="spellEnd"/>
            <w:r>
              <w:t xml:space="preserve"> </w:t>
            </w:r>
            <w:proofErr w:type="spellStart"/>
            <w:r>
              <w:t>deüt</w:t>
            </w:r>
            <w:proofErr w:type="spellEnd"/>
            <w:r>
              <w:t xml:space="preserve"> das </w:t>
            </w:r>
            <w:proofErr w:type="spellStart"/>
            <w:r>
              <w:t>Babilon</w:t>
            </w:r>
            <w:proofErr w:type="spellEnd"/>
          </w:p>
        </w:tc>
      </w:tr>
      <w:tr w:rsidR="00771040" w14:paraId="41AC8FB1" w14:textId="77777777" w:rsidTr="00771040">
        <w:trPr>
          <w:tblCellSpacing w:w="15" w:type="dxa"/>
        </w:trPr>
        <w:tc>
          <w:tcPr>
            <w:tcW w:w="0" w:type="auto"/>
            <w:vAlign w:val="center"/>
            <w:hideMark/>
          </w:tcPr>
          <w:p w14:paraId="2BA4B5F6" w14:textId="77777777" w:rsidR="00771040" w:rsidRDefault="00771040">
            <w:proofErr w:type="spellStart"/>
            <w:r>
              <w:t>Treybt</w:t>
            </w:r>
            <w:proofErr w:type="spellEnd"/>
            <w:r>
              <w:t xml:space="preserve"> </w:t>
            </w:r>
            <w:proofErr w:type="spellStart"/>
            <w:r>
              <w:t>auß</w:t>
            </w:r>
            <w:proofErr w:type="spellEnd"/>
          </w:p>
        </w:tc>
        <w:tc>
          <w:tcPr>
            <w:tcW w:w="0" w:type="auto"/>
            <w:vAlign w:val="center"/>
            <w:hideMark/>
          </w:tcPr>
          <w:p w14:paraId="68E559A2" w14:textId="77777777" w:rsidR="00771040" w:rsidRDefault="00771040">
            <w:r>
              <w:t xml:space="preserve">Von den Johannes hat </w:t>
            </w:r>
            <w:proofErr w:type="spellStart"/>
            <w:r>
              <w:t>geseyt</w:t>
            </w:r>
            <w:proofErr w:type="spellEnd"/>
          </w:p>
        </w:tc>
      </w:tr>
      <w:tr w:rsidR="00771040" w14:paraId="1FD1866B" w14:textId="77777777" w:rsidTr="00771040">
        <w:trPr>
          <w:tblCellSpacing w:w="15" w:type="dxa"/>
        </w:trPr>
        <w:tc>
          <w:tcPr>
            <w:tcW w:w="0" w:type="auto"/>
            <w:vAlign w:val="center"/>
            <w:hideMark/>
          </w:tcPr>
          <w:p w14:paraId="14114C19" w14:textId="77777777" w:rsidR="00771040" w:rsidRDefault="00771040">
            <w:proofErr w:type="spellStart"/>
            <w:r>
              <w:t>menschen</w:t>
            </w:r>
            <w:proofErr w:type="spellEnd"/>
            <w:r>
              <w:t xml:space="preserve"> </w:t>
            </w:r>
            <w:proofErr w:type="spellStart"/>
            <w:r>
              <w:t>ge</w:t>
            </w:r>
            <w:proofErr w:type="spellEnd"/>
            <w:r>
              <w:t>-</w:t>
            </w:r>
          </w:p>
        </w:tc>
        <w:tc>
          <w:tcPr>
            <w:tcW w:w="0" w:type="auto"/>
            <w:vAlign w:val="center"/>
            <w:hideMark/>
          </w:tcPr>
          <w:p w14:paraId="76A129E7" w14:textId="77777777" w:rsidR="00771040" w:rsidRDefault="00771040">
            <w:proofErr w:type="spellStart"/>
            <w:r>
              <w:t>Darumb</w:t>
            </w:r>
            <w:proofErr w:type="spellEnd"/>
            <w:r>
              <w:t xml:space="preserve"> </w:t>
            </w:r>
            <w:proofErr w:type="spellStart"/>
            <w:r>
              <w:t>jr</w:t>
            </w:r>
            <w:proofErr w:type="spellEnd"/>
            <w:r>
              <w:t xml:space="preserve"> Christen </w:t>
            </w:r>
            <w:proofErr w:type="spellStart"/>
            <w:r>
              <w:t>wüe</w:t>
            </w:r>
            <w:proofErr w:type="spellEnd"/>
            <w:r>
              <w:t xml:space="preserve"> </w:t>
            </w:r>
            <w:proofErr w:type="spellStart"/>
            <w:r>
              <w:t>jr</w:t>
            </w:r>
            <w:proofErr w:type="spellEnd"/>
            <w:r>
              <w:t xml:space="preserve"> </w:t>
            </w:r>
            <w:proofErr w:type="spellStart"/>
            <w:r>
              <w:t>seyt</w:t>
            </w:r>
            <w:proofErr w:type="spellEnd"/>
          </w:p>
        </w:tc>
      </w:tr>
      <w:tr w:rsidR="00771040" w14:paraId="29A63605" w14:textId="77777777" w:rsidTr="00771040">
        <w:trPr>
          <w:tblCellSpacing w:w="15" w:type="dxa"/>
        </w:trPr>
        <w:tc>
          <w:tcPr>
            <w:tcW w:w="0" w:type="auto"/>
            <w:vAlign w:val="center"/>
            <w:hideMark/>
          </w:tcPr>
          <w:p w14:paraId="441E8851" w14:textId="77777777" w:rsidR="00771040" w:rsidRDefault="00771040">
            <w:r>
              <w:t xml:space="preserve">bot </w:t>
            </w:r>
            <w:proofErr w:type="spellStart"/>
            <w:r>
              <w:t>auß</w:t>
            </w:r>
            <w:proofErr w:type="spellEnd"/>
            <w:r>
              <w:t xml:space="preserve"> </w:t>
            </w:r>
            <w:proofErr w:type="spellStart"/>
            <w:r>
              <w:t>ewrem</w:t>
            </w:r>
            <w:proofErr w:type="spellEnd"/>
          </w:p>
        </w:tc>
        <w:tc>
          <w:tcPr>
            <w:tcW w:w="0" w:type="auto"/>
            <w:vAlign w:val="center"/>
            <w:hideMark/>
          </w:tcPr>
          <w:p w14:paraId="62607646" w14:textId="77777777" w:rsidR="00771040" w:rsidRDefault="00771040">
            <w:proofErr w:type="spellStart"/>
            <w:r>
              <w:t>Kert</w:t>
            </w:r>
            <w:proofErr w:type="spellEnd"/>
            <w:r>
              <w:t xml:space="preserve"> wider </w:t>
            </w:r>
            <w:proofErr w:type="spellStart"/>
            <w:r>
              <w:t>auß</w:t>
            </w:r>
            <w:proofErr w:type="spellEnd"/>
            <w:r>
              <w:t xml:space="preserve"> des </w:t>
            </w:r>
            <w:proofErr w:type="spellStart"/>
            <w:r>
              <w:t>Bapstes</w:t>
            </w:r>
            <w:proofErr w:type="spellEnd"/>
            <w:r>
              <w:t xml:space="preserve"> </w:t>
            </w:r>
            <w:proofErr w:type="spellStart"/>
            <w:r>
              <w:t>wyste</w:t>
            </w:r>
            <w:proofErr w:type="spellEnd"/>
          </w:p>
        </w:tc>
      </w:tr>
      <w:tr w:rsidR="00771040" w14:paraId="44E44FFA" w14:textId="77777777" w:rsidTr="00771040">
        <w:trPr>
          <w:tblCellSpacing w:w="15" w:type="dxa"/>
        </w:trPr>
        <w:tc>
          <w:tcPr>
            <w:tcW w:w="0" w:type="auto"/>
            <w:vMerge w:val="restart"/>
            <w:vAlign w:val="center"/>
            <w:hideMark/>
          </w:tcPr>
          <w:p w14:paraId="68732871" w14:textId="77777777" w:rsidR="00771040" w:rsidRDefault="00771040">
            <w:proofErr w:type="spellStart"/>
            <w:r>
              <w:t>gewyssen</w:t>
            </w:r>
            <w:proofErr w:type="spellEnd"/>
            <w:r>
              <w:t>.</w:t>
            </w:r>
          </w:p>
        </w:tc>
        <w:tc>
          <w:tcPr>
            <w:tcW w:w="0" w:type="auto"/>
            <w:vAlign w:val="center"/>
            <w:hideMark/>
          </w:tcPr>
          <w:p w14:paraId="24E373F5" w14:textId="77777777" w:rsidR="00771040" w:rsidRDefault="00771040">
            <w:r>
              <w:t xml:space="preserve">Zu unserm </w:t>
            </w:r>
            <w:proofErr w:type="spellStart"/>
            <w:r>
              <w:t>hyrten</w:t>
            </w:r>
            <w:proofErr w:type="spellEnd"/>
            <w:r>
              <w:t xml:space="preserve"> Jesu Christe</w:t>
            </w:r>
          </w:p>
        </w:tc>
      </w:tr>
      <w:tr w:rsidR="00771040" w14:paraId="3FFECD87" w14:textId="77777777" w:rsidTr="00771040">
        <w:trPr>
          <w:tblCellSpacing w:w="15" w:type="dxa"/>
        </w:trPr>
        <w:tc>
          <w:tcPr>
            <w:tcW w:w="0" w:type="auto"/>
            <w:vMerge/>
            <w:vAlign w:val="center"/>
            <w:hideMark/>
          </w:tcPr>
          <w:p w14:paraId="05DCF8B9" w14:textId="77777777" w:rsidR="00771040" w:rsidRDefault="00771040">
            <w:pPr>
              <w:rPr>
                <w:szCs w:val="24"/>
              </w:rPr>
            </w:pPr>
          </w:p>
        </w:tc>
        <w:tc>
          <w:tcPr>
            <w:tcW w:w="0" w:type="auto"/>
            <w:vAlign w:val="center"/>
            <w:hideMark/>
          </w:tcPr>
          <w:p w14:paraId="093E8EF4" w14:textId="77777777" w:rsidR="00771040" w:rsidRDefault="00771040">
            <w:r>
              <w:t xml:space="preserve">Der selbig ist </w:t>
            </w:r>
            <w:proofErr w:type="spellStart"/>
            <w:r>
              <w:t>ain</w:t>
            </w:r>
            <w:proofErr w:type="spellEnd"/>
            <w:r>
              <w:t xml:space="preserve"> </w:t>
            </w:r>
            <w:proofErr w:type="spellStart"/>
            <w:r>
              <w:t>gutter</w:t>
            </w:r>
            <w:proofErr w:type="spellEnd"/>
            <w:r>
              <w:t xml:space="preserve"> </w:t>
            </w:r>
            <w:proofErr w:type="spellStart"/>
            <w:r>
              <w:t>hyrt</w:t>
            </w:r>
            <w:proofErr w:type="spellEnd"/>
          </w:p>
        </w:tc>
      </w:tr>
      <w:tr w:rsidR="00771040" w14:paraId="35344C1F" w14:textId="77777777" w:rsidTr="00771040">
        <w:trPr>
          <w:tblCellSpacing w:w="15" w:type="dxa"/>
        </w:trPr>
        <w:tc>
          <w:tcPr>
            <w:tcW w:w="0" w:type="auto"/>
            <w:vMerge/>
            <w:vAlign w:val="center"/>
            <w:hideMark/>
          </w:tcPr>
          <w:p w14:paraId="2D1F984C" w14:textId="77777777" w:rsidR="00771040" w:rsidRDefault="00771040">
            <w:pPr>
              <w:rPr>
                <w:szCs w:val="24"/>
              </w:rPr>
            </w:pPr>
          </w:p>
        </w:tc>
        <w:tc>
          <w:tcPr>
            <w:tcW w:w="0" w:type="auto"/>
            <w:vAlign w:val="center"/>
            <w:hideMark/>
          </w:tcPr>
          <w:p w14:paraId="302276CC" w14:textId="77777777" w:rsidR="00771040" w:rsidRDefault="00771040">
            <w:r>
              <w:t xml:space="preserve">Hat seyn lieb mit dem todt </w:t>
            </w:r>
            <w:proofErr w:type="spellStart"/>
            <w:r>
              <w:t>probyrt</w:t>
            </w:r>
            <w:proofErr w:type="spellEnd"/>
          </w:p>
        </w:tc>
      </w:tr>
      <w:tr w:rsidR="00771040" w14:paraId="70E69B39" w14:textId="77777777" w:rsidTr="00771040">
        <w:trPr>
          <w:tblCellSpacing w:w="15" w:type="dxa"/>
        </w:trPr>
        <w:tc>
          <w:tcPr>
            <w:tcW w:w="0" w:type="auto"/>
            <w:vMerge w:val="restart"/>
            <w:vAlign w:val="center"/>
            <w:hideMark/>
          </w:tcPr>
          <w:p w14:paraId="32591D33" w14:textId="77777777" w:rsidR="00771040" w:rsidRDefault="00771040">
            <w:r>
              <w:t>Johannis. x.</w:t>
            </w:r>
          </w:p>
        </w:tc>
        <w:tc>
          <w:tcPr>
            <w:tcW w:w="0" w:type="auto"/>
            <w:vAlign w:val="center"/>
            <w:hideMark/>
          </w:tcPr>
          <w:p w14:paraId="1FC20280" w14:textId="77777777" w:rsidR="00771040" w:rsidRDefault="00771040">
            <w:r>
              <w:t xml:space="preserve">Durch den wir alle seyn </w:t>
            </w:r>
            <w:proofErr w:type="spellStart"/>
            <w:r>
              <w:t>erlost</w:t>
            </w:r>
            <w:proofErr w:type="spellEnd"/>
          </w:p>
        </w:tc>
      </w:tr>
      <w:tr w:rsidR="00771040" w14:paraId="5A9C7574" w14:textId="77777777" w:rsidTr="00771040">
        <w:trPr>
          <w:tblCellSpacing w:w="15" w:type="dxa"/>
        </w:trPr>
        <w:tc>
          <w:tcPr>
            <w:tcW w:w="0" w:type="auto"/>
            <w:vMerge/>
            <w:vAlign w:val="center"/>
            <w:hideMark/>
          </w:tcPr>
          <w:p w14:paraId="59DDD8C9" w14:textId="77777777" w:rsidR="00771040" w:rsidRDefault="00771040">
            <w:pPr>
              <w:rPr>
                <w:szCs w:val="24"/>
              </w:rPr>
            </w:pPr>
          </w:p>
        </w:tc>
        <w:tc>
          <w:tcPr>
            <w:tcW w:w="0" w:type="auto"/>
            <w:vAlign w:val="center"/>
            <w:hideMark/>
          </w:tcPr>
          <w:p w14:paraId="2ED27342" w14:textId="77777777" w:rsidR="00771040" w:rsidRDefault="00771040">
            <w:r>
              <w:t xml:space="preserve">Der ist </w:t>
            </w:r>
            <w:proofErr w:type="spellStart"/>
            <w:r>
              <w:t>vnser</w:t>
            </w:r>
            <w:proofErr w:type="spellEnd"/>
            <w:r>
              <w:t xml:space="preserve"> </w:t>
            </w:r>
            <w:proofErr w:type="spellStart"/>
            <w:r>
              <w:t>ayniger</w:t>
            </w:r>
            <w:proofErr w:type="spellEnd"/>
            <w:r>
              <w:t xml:space="preserve"> </w:t>
            </w:r>
            <w:proofErr w:type="spellStart"/>
            <w:r>
              <w:t>trost</w:t>
            </w:r>
            <w:proofErr w:type="spellEnd"/>
          </w:p>
        </w:tc>
      </w:tr>
      <w:tr w:rsidR="00771040" w14:paraId="0325E21E" w14:textId="77777777" w:rsidTr="00771040">
        <w:trPr>
          <w:tblCellSpacing w:w="15" w:type="dxa"/>
        </w:trPr>
        <w:tc>
          <w:tcPr>
            <w:tcW w:w="0" w:type="auto"/>
            <w:vMerge/>
            <w:vAlign w:val="center"/>
            <w:hideMark/>
          </w:tcPr>
          <w:p w14:paraId="3F52D21C" w14:textId="77777777" w:rsidR="00771040" w:rsidRDefault="00771040">
            <w:pPr>
              <w:rPr>
                <w:szCs w:val="24"/>
              </w:rPr>
            </w:pPr>
          </w:p>
        </w:tc>
        <w:tc>
          <w:tcPr>
            <w:tcW w:w="0" w:type="auto"/>
            <w:vAlign w:val="center"/>
            <w:hideMark/>
          </w:tcPr>
          <w:p w14:paraId="67535662" w14:textId="77777777" w:rsidR="00771040" w:rsidRDefault="00771040">
            <w:proofErr w:type="spellStart"/>
            <w:r>
              <w:t>Vnd</w:t>
            </w:r>
            <w:proofErr w:type="spellEnd"/>
            <w:r>
              <w:t xml:space="preserve"> </w:t>
            </w:r>
            <w:proofErr w:type="spellStart"/>
            <w:r>
              <w:t>vnser</w:t>
            </w:r>
            <w:proofErr w:type="spellEnd"/>
            <w:r>
              <w:t xml:space="preserve"> </w:t>
            </w:r>
            <w:proofErr w:type="spellStart"/>
            <w:r>
              <w:t>aynige</w:t>
            </w:r>
            <w:proofErr w:type="spellEnd"/>
            <w:r>
              <w:t xml:space="preserve"> </w:t>
            </w:r>
            <w:proofErr w:type="spellStart"/>
            <w:r>
              <w:t>hoffnung</w:t>
            </w:r>
            <w:proofErr w:type="spellEnd"/>
          </w:p>
        </w:tc>
      </w:tr>
      <w:tr w:rsidR="00771040" w14:paraId="2DFD07FF" w14:textId="77777777" w:rsidTr="00771040">
        <w:trPr>
          <w:tblCellSpacing w:w="15" w:type="dxa"/>
        </w:trPr>
        <w:tc>
          <w:tcPr>
            <w:tcW w:w="0" w:type="auto"/>
            <w:vMerge w:val="restart"/>
            <w:vAlign w:val="center"/>
            <w:hideMark/>
          </w:tcPr>
          <w:p w14:paraId="5F605DAE" w14:textId="77777777" w:rsidR="00771040" w:rsidRDefault="00771040">
            <w:r>
              <w:t>Pau. i. Cor. i.</w:t>
            </w:r>
          </w:p>
        </w:tc>
        <w:tc>
          <w:tcPr>
            <w:tcW w:w="0" w:type="auto"/>
            <w:vAlign w:val="center"/>
            <w:hideMark/>
          </w:tcPr>
          <w:p w14:paraId="0EF6D2AE" w14:textId="77777777" w:rsidR="00771040" w:rsidRDefault="00771040">
            <w:proofErr w:type="spellStart"/>
            <w:r>
              <w:t>Gerechtigkait</w:t>
            </w:r>
            <w:proofErr w:type="spellEnd"/>
            <w:r>
              <w:t xml:space="preserve"> </w:t>
            </w:r>
            <w:proofErr w:type="spellStart"/>
            <w:r>
              <w:t>vnd</w:t>
            </w:r>
            <w:proofErr w:type="spellEnd"/>
            <w:r>
              <w:t xml:space="preserve"> </w:t>
            </w:r>
            <w:proofErr w:type="spellStart"/>
            <w:r>
              <w:t>säligung</w:t>
            </w:r>
            <w:proofErr w:type="spellEnd"/>
          </w:p>
        </w:tc>
      </w:tr>
      <w:tr w:rsidR="00771040" w14:paraId="73A3B784" w14:textId="77777777" w:rsidTr="00771040">
        <w:trPr>
          <w:tblCellSpacing w:w="15" w:type="dxa"/>
        </w:trPr>
        <w:tc>
          <w:tcPr>
            <w:tcW w:w="0" w:type="auto"/>
            <w:vMerge/>
            <w:vAlign w:val="center"/>
            <w:hideMark/>
          </w:tcPr>
          <w:p w14:paraId="5F28909C" w14:textId="77777777" w:rsidR="00771040" w:rsidRDefault="00771040">
            <w:pPr>
              <w:rPr>
                <w:szCs w:val="24"/>
              </w:rPr>
            </w:pPr>
          </w:p>
        </w:tc>
        <w:tc>
          <w:tcPr>
            <w:tcW w:w="0" w:type="auto"/>
            <w:vAlign w:val="center"/>
            <w:hideMark/>
          </w:tcPr>
          <w:p w14:paraId="32409BBF" w14:textId="77777777" w:rsidR="00771040" w:rsidRDefault="00771040">
            <w:r>
              <w:t xml:space="preserve">All die glauben in </w:t>
            </w:r>
            <w:proofErr w:type="spellStart"/>
            <w:r>
              <w:t>seynen</w:t>
            </w:r>
            <w:proofErr w:type="spellEnd"/>
            <w:r>
              <w:t xml:space="preserve"> </w:t>
            </w:r>
            <w:proofErr w:type="spellStart"/>
            <w:r>
              <w:t>namen</w:t>
            </w:r>
            <w:proofErr w:type="spellEnd"/>
          </w:p>
        </w:tc>
      </w:tr>
      <w:tr w:rsidR="00771040" w14:paraId="6D247776" w14:textId="77777777" w:rsidTr="00771040">
        <w:trPr>
          <w:tblCellSpacing w:w="15" w:type="dxa"/>
        </w:trPr>
        <w:tc>
          <w:tcPr>
            <w:tcW w:w="0" w:type="auto"/>
            <w:vAlign w:val="center"/>
            <w:hideMark/>
          </w:tcPr>
          <w:p w14:paraId="6AC42794" w14:textId="77777777" w:rsidR="00771040" w:rsidRDefault="00771040">
            <w:r>
              <w:t>Johannis .i.</w:t>
            </w:r>
          </w:p>
        </w:tc>
        <w:tc>
          <w:tcPr>
            <w:tcW w:w="0" w:type="auto"/>
            <w:vAlign w:val="center"/>
            <w:hideMark/>
          </w:tcPr>
          <w:p w14:paraId="022F56E0" w14:textId="77777777" w:rsidR="00771040" w:rsidRDefault="00771040">
            <w:r>
              <w:t xml:space="preserve">Wer das </w:t>
            </w:r>
            <w:proofErr w:type="spellStart"/>
            <w:r>
              <w:t>beger</w:t>
            </w:r>
            <w:proofErr w:type="spellEnd"/>
            <w:r>
              <w:t xml:space="preserve"> der spreche Amen.</w:t>
            </w:r>
          </w:p>
        </w:tc>
      </w:tr>
    </w:tbl>
    <w:p w14:paraId="2B07CA87" w14:textId="77777777" w:rsidR="00771040" w:rsidRDefault="00771040" w:rsidP="00771040">
      <w:pPr>
        <w:pStyle w:val="StandardWeb"/>
      </w:pPr>
      <w:r>
        <w:t xml:space="preserve">Christus </w:t>
      </w:r>
      <w:proofErr w:type="spellStart"/>
      <w:r>
        <w:t>amatori</w:t>
      </w:r>
      <w:proofErr w:type="spellEnd"/>
      <w:r>
        <w:br/>
        <w:t xml:space="preserve">Papa </w:t>
      </w:r>
      <w:proofErr w:type="spellStart"/>
      <w:r>
        <w:t>peccator</w:t>
      </w:r>
      <w:proofErr w:type="spellEnd"/>
      <w:r>
        <w:t xml:space="preserve">. </w:t>
      </w:r>
    </w:p>
    <w:p w14:paraId="2318469B" w14:textId="77777777" w:rsidR="0022039F" w:rsidRDefault="0022039F" w:rsidP="0022039F"/>
    <w:p w14:paraId="755976FB" w14:textId="77777777" w:rsidR="00D5498D" w:rsidRPr="00D5498D" w:rsidRDefault="007166CE" w:rsidP="008E63BE">
      <w:pPr>
        <w:pStyle w:val="berschrift1"/>
      </w:pPr>
      <w:r>
        <w:br w:type="page"/>
      </w:r>
      <w:r w:rsidR="00D5498D" w:rsidRPr="00D5498D">
        <w:t>Quellen:</w:t>
      </w:r>
    </w:p>
    <w:p w14:paraId="043670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9029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84A8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C2DE9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68B9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49A9E7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ABDF1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3EB82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F5BB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A2F85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C0FD2D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190FED" w14:textId="0D29D34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040"/>
    <w:rsid w:val="00082307"/>
    <w:rsid w:val="000C66E5"/>
    <w:rsid w:val="001F54C4"/>
    <w:rsid w:val="0022039F"/>
    <w:rsid w:val="00272484"/>
    <w:rsid w:val="00297F83"/>
    <w:rsid w:val="002E6D11"/>
    <w:rsid w:val="00381C0C"/>
    <w:rsid w:val="00537F59"/>
    <w:rsid w:val="005F5E4B"/>
    <w:rsid w:val="007166CE"/>
    <w:rsid w:val="00771040"/>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9E5F"/>
  <w15:chartTrackingRefBased/>
  <w15:docId w15:val="{F6F09571-9FED-4554-8387-8B1261DA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msonormal0">
    <w:name w:val="msonormal"/>
    <w:basedOn w:val="Standard"/>
    <w:rsid w:val="00771040"/>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semiHidden/>
    <w:unhideWhenUsed/>
    <w:rsid w:val="0077104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8576779">
      <w:bodyDiv w:val="1"/>
      <w:marLeft w:val="0"/>
      <w:marRight w:val="0"/>
      <w:marTop w:val="0"/>
      <w:marBottom w:val="0"/>
      <w:divBdr>
        <w:top w:val="none" w:sz="0" w:space="0" w:color="auto"/>
        <w:left w:val="none" w:sz="0" w:space="0" w:color="auto"/>
        <w:bottom w:val="none" w:sz="0" w:space="0" w:color="auto"/>
        <w:right w:val="none" w:sz="0" w:space="0" w:color="auto"/>
      </w:divBdr>
      <w:divsChild>
        <w:div w:id="1175194693">
          <w:marLeft w:val="0"/>
          <w:marRight w:val="0"/>
          <w:marTop w:val="0"/>
          <w:marBottom w:val="0"/>
          <w:divBdr>
            <w:top w:val="none" w:sz="0" w:space="0" w:color="auto"/>
            <w:left w:val="none" w:sz="0" w:space="0" w:color="auto"/>
            <w:bottom w:val="none" w:sz="0" w:space="0" w:color="auto"/>
            <w:right w:val="none" w:sz="0" w:space="0" w:color="auto"/>
          </w:divBdr>
          <w:divsChild>
            <w:div w:id="157974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31</Pages>
  <Words>4748</Words>
  <Characters>29917</Characters>
  <Application>Microsoft Office Word</Application>
  <DocSecurity>0</DocSecurity>
  <Lines>249</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34596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2020-10-31T07:12:00Z</dcterms:created>
  <dcterms:modified xsi:type="dcterms:W3CDTF">2020-11-01T09:03:00Z</dcterms:modified>
  <dc:title>Die wittenbergisch Nachtigall</dc:title>
  <dc:creator>Sachs, Hans</dc:creator>
  <cp:keywords>Luther</cp:keywords>
  <dc:language>de</dc:language>
</cp:coreProperties>
</file>